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38FD3" w14:textId="77777777" w:rsidR="00562BD8" w:rsidRPr="00EA24A3" w:rsidRDefault="00562BD8" w:rsidP="00562BD8">
      <w:pPr>
        <w:spacing w:after="0" w:line="408" w:lineRule="auto"/>
        <w:ind w:left="120"/>
        <w:jc w:val="center"/>
        <w:rPr>
          <w:lang w:val="ru-RU"/>
        </w:rPr>
      </w:pPr>
      <w:r w:rsidRPr="00EA24A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DD13BFD" w14:textId="77777777" w:rsidR="00562BD8" w:rsidRPr="00EA24A3" w:rsidRDefault="00562BD8" w:rsidP="00562BD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A24A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СВЕРДЛОВСКОЙ ОБЛАСТИ</w:t>
      </w:r>
    </w:p>
    <w:p w14:paraId="7EF7246F" w14:textId="77777777" w:rsidR="00562BD8" w:rsidRPr="00EA24A3" w:rsidRDefault="00562BD8" w:rsidP="00562BD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A24A3">
        <w:rPr>
          <w:rFonts w:ascii="Times New Roman" w:hAnsi="Times New Roman"/>
          <w:b/>
          <w:color w:val="000000"/>
          <w:sz w:val="28"/>
          <w:lang w:val="ru-RU"/>
        </w:rPr>
        <w:t>СЛОБОДО-ТУРИНСКИЙ МУНИЦИПАЛЬНЫЙ ОТДЕЛ УПРАВЛЕНИЯ ОБРАЗОВАНИ</w:t>
      </w:r>
      <w:r>
        <w:rPr>
          <w:rFonts w:ascii="Times New Roman" w:hAnsi="Times New Roman"/>
          <w:b/>
          <w:color w:val="000000"/>
          <w:sz w:val="28"/>
          <w:lang w:val="ru-RU"/>
        </w:rPr>
        <w:t>ЕМ</w:t>
      </w:r>
    </w:p>
    <w:p w14:paraId="6A3DC59F" w14:textId="5A76CD78" w:rsidR="00562BD8" w:rsidRDefault="00562BD8" w:rsidP="00562BD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A24A3">
        <w:rPr>
          <w:rFonts w:ascii="Times New Roman" w:hAnsi="Times New Roman"/>
          <w:b/>
          <w:color w:val="000000"/>
          <w:sz w:val="28"/>
          <w:lang w:val="ru-RU"/>
        </w:rPr>
        <w:t>МКОУ "</w:t>
      </w:r>
      <w:r w:rsidR="00984E1F">
        <w:rPr>
          <w:rFonts w:ascii="Times New Roman" w:hAnsi="Times New Roman"/>
          <w:b/>
          <w:color w:val="000000"/>
          <w:sz w:val="28"/>
          <w:lang w:val="ru-RU"/>
        </w:rPr>
        <w:t>Тимофеевская</w:t>
      </w:r>
      <w:r w:rsidRPr="00EA24A3">
        <w:rPr>
          <w:rFonts w:ascii="Times New Roman" w:hAnsi="Times New Roman"/>
          <w:b/>
          <w:color w:val="000000"/>
          <w:sz w:val="28"/>
          <w:lang w:val="ru-RU"/>
        </w:rPr>
        <w:t xml:space="preserve"> НОШ "</w:t>
      </w:r>
    </w:p>
    <w:p w14:paraId="53BCD5D8" w14:textId="77777777" w:rsidR="00984E1F" w:rsidRDefault="00984E1F" w:rsidP="00984E1F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Согласовано: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Утверждено:</w:t>
      </w:r>
    </w:p>
    <w:p w14:paraId="0E64A85F" w14:textId="77777777" w:rsidR="00984E1F" w:rsidRDefault="00984E1F" w:rsidP="00984E1F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>Протокол                                                                                                    приказом директора</w:t>
      </w:r>
    </w:p>
    <w:p w14:paraId="469C0360" w14:textId="77777777" w:rsidR="00984E1F" w:rsidRDefault="00984E1F" w:rsidP="00984E1F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 xml:space="preserve">педагогического совета                                                                            МКОУ </w:t>
      </w:r>
      <w:proofErr w:type="gramStart"/>
      <w:r>
        <w:rPr>
          <w:rFonts w:ascii="Times New Roman" w:eastAsia="Times New Roman" w:hAnsi="Times New Roman" w:cs="Times New Roman"/>
          <w:lang w:val="ru-RU"/>
        </w:rPr>
        <w:t>« Тимофеевская</w:t>
      </w:r>
      <w:proofErr w:type="gramEnd"/>
      <w:r>
        <w:rPr>
          <w:rFonts w:ascii="Times New Roman" w:eastAsia="Times New Roman" w:hAnsi="Times New Roman" w:cs="Times New Roman"/>
          <w:lang w:val="ru-RU"/>
        </w:rPr>
        <w:t xml:space="preserve"> НОШ»</w:t>
      </w:r>
    </w:p>
    <w:p w14:paraId="6A3A62EC" w14:textId="77777777" w:rsidR="00984E1F" w:rsidRDefault="00984E1F" w:rsidP="00984E1F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 xml:space="preserve">№ </w:t>
      </w:r>
      <w:proofErr w:type="gramStart"/>
      <w:r>
        <w:rPr>
          <w:rFonts w:ascii="Times New Roman" w:eastAsia="Times New Roman" w:hAnsi="Times New Roman" w:cs="Times New Roman"/>
          <w:lang w:val="ru-RU"/>
        </w:rPr>
        <w:t>1  от</w:t>
      </w:r>
      <w:proofErr w:type="gramEnd"/>
      <w:r>
        <w:rPr>
          <w:rFonts w:ascii="Times New Roman" w:eastAsia="Times New Roman" w:hAnsi="Times New Roman" w:cs="Times New Roman"/>
          <w:lang w:val="ru-RU"/>
        </w:rPr>
        <w:t xml:space="preserve">  29 августа    2025 г.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lang w:val="ru-RU"/>
        </w:rPr>
        <w:t>от  29.08.2025</w:t>
      </w:r>
      <w:proofErr w:type="gramEnd"/>
      <w:r>
        <w:rPr>
          <w:rFonts w:ascii="Times New Roman" w:eastAsia="Times New Roman" w:hAnsi="Times New Roman" w:cs="Times New Roman"/>
          <w:lang w:val="ru-RU"/>
        </w:rPr>
        <w:t xml:space="preserve"> г. № 50-д</w:t>
      </w:r>
    </w:p>
    <w:p w14:paraId="5ED360C4" w14:textId="77777777" w:rsidR="002C4351" w:rsidRPr="00562BD8" w:rsidRDefault="002C4351">
      <w:pPr>
        <w:spacing w:after="0"/>
        <w:ind w:left="120"/>
        <w:rPr>
          <w:lang w:val="ru-RU"/>
        </w:rPr>
      </w:pPr>
    </w:p>
    <w:p w14:paraId="6E3430A4" w14:textId="77777777" w:rsidR="002C4351" w:rsidRPr="00562BD8" w:rsidRDefault="002C4351">
      <w:pPr>
        <w:spacing w:after="0"/>
        <w:ind w:left="120"/>
        <w:rPr>
          <w:lang w:val="ru-RU"/>
        </w:rPr>
      </w:pPr>
    </w:p>
    <w:p w14:paraId="633B03EE" w14:textId="7F179DD2" w:rsidR="002C4351" w:rsidRPr="00562BD8" w:rsidRDefault="002C4351">
      <w:pPr>
        <w:spacing w:after="0"/>
        <w:ind w:left="120"/>
        <w:rPr>
          <w:lang w:val="ru-RU"/>
        </w:rPr>
      </w:pPr>
    </w:p>
    <w:p w14:paraId="6A12A124" w14:textId="77777777" w:rsidR="002C4351" w:rsidRPr="00562BD8" w:rsidRDefault="002C435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C4351" w:rsidRPr="00562BD8" w14:paraId="0322B259" w14:textId="77777777">
        <w:tc>
          <w:tcPr>
            <w:tcW w:w="3114" w:type="dxa"/>
          </w:tcPr>
          <w:p w14:paraId="67BCE08E" w14:textId="77777777" w:rsidR="002C4351" w:rsidRDefault="002C435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3FF98CD" w14:textId="77777777" w:rsidR="002C4351" w:rsidRDefault="002C435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F95DBEC" w14:textId="77777777" w:rsidR="002C4351" w:rsidRDefault="002C435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520A9FD" w14:textId="77777777" w:rsidR="002C4351" w:rsidRPr="00562BD8" w:rsidRDefault="002C4351">
      <w:pPr>
        <w:spacing w:after="0"/>
        <w:ind w:left="120"/>
        <w:rPr>
          <w:lang w:val="ru-RU"/>
        </w:rPr>
      </w:pPr>
    </w:p>
    <w:p w14:paraId="31264ED1" w14:textId="77777777" w:rsidR="002C4351" w:rsidRPr="00562BD8" w:rsidRDefault="002C4351">
      <w:pPr>
        <w:spacing w:after="0"/>
        <w:ind w:left="120"/>
        <w:rPr>
          <w:lang w:val="ru-RU"/>
        </w:rPr>
      </w:pPr>
    </w:p>
    <w:p w14:paraId="25AA74BB" w14:textId="77777777" w:rsidR="002C4351" w:rsidRPr="00562BD8" w:rsidRDefault="002C4351">
      <w:pPr>
        <w:spacing w:after="0"/>
        <w:ind w:left="120"/>
        <w:rPr>
          <w:lang w:val="ru-RU"/>
        </w:rPr>
      </w:pPr>
    </w:p>
    <w:p w14:paraId="174CE461" w14:textId="77777777" w:rsidR="002C4351" w:rsidRPr="00562BD8" w:rsidRDefault="002C4351">
      <w:pPr>
        <w:spacing w:after="0"/>
        <w:ind w:left="120"/>
        <w:rPr>
          <w:lang w:val="ru-RU"/>
        </w:rPr>
      </w:pPr>
    </w:p>
    <w:p w14:paraId="7BE22AC9" w14:textId="77777777" w:rsidR="002C4351" w:rsidRPr="00562BD8" w:rsidRDefault="002C4351">
      <w:pPr>
        <w:spacing w:after="0"/>
        <w:ind w:left="120"/>
        <w:rPr>
          <w:lang w:val="ru-RU"/>
        </w:rPr>
      </w:pPr>
    </w:p>
    <w:p w14:paraId="2E906126" w14:textId="77777777" w:rsidR="002C4351" w:rsidRPr="00562BD8" w:rsidRDefault="004E7D31">
      <w:pPr>
        <w:spacing w:after="0" w:line="408" w:lineRule="auto"/>
        <w:ind w:left="120"/>
        <w:jc w:val="center"/>
        <w:rPr>
          <w:lang w:val="ru-RU"/>
        </w:rPr>
      </w:pPr>
      <w:r w:rsidRPr="00562BD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3EBB9A8" w14:textId="77777777" w:rsidR="002C4351" w:rsidRPr="00562BD8" w:rsidRDefault="004E7D31">
      <w:pPr>
        <w:spacing w:after="0" w:line="408" w:lineRule="auto"/>
        <w:ind w:left="120"/>
        <w:jc w:val="center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62BD8">
        <w:rPr>
          <w:rFonts w:ascii="Times New Roman" w:hAnsi="Times New Roman"/>
          <w:color w:val="000000"/>
          <w:sz w:val="28"/>
          <w:lang w:val="ru-RU"/>
        </w:rPr>
        <w:t xml:space="preserve"> 3242275)</w:t>
      </w:r>
    </w:p>
    <w:p w14:paraId="353E4D7B" w14:textId="77777777" w:rsidR="002C4351" w:rsidRPr="00562BD8" w:rsidRDefault="002C4351">
      <w:pPr>
        <w:spacing w:after="0"/>
        <w:ind w:left="120"/>
        <w:jc w:val="center"/>
        <w:rPr>
          <w:lang w:val="ru-RU"/>
        </w:rPr>
      </w:pPr>
    </w:p>
    <w:p w14:paraId="322F2D71" w14:textId="77777777" w:rsidR="002C4351" w:rsidRPr="00562BD8" w:rsidRDefault="004E7D31">
      <w:pPr>
        <w:spacing w:after="0" w:line="408" w:lineRule="auto"/>
        <w:ind w:left="120"/>
        <w:jc w:val="center"/>
        <w:rPr>
          <w:lang w:val="ru-RU"/>
        </w:rPr>
      </w:pPr>
      <w:r w:rsidRPr="00562BD8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56EF2603" w14:textId="77777777" w:rsidR="002C4351" w:rsidRPr="00562BD8" w:rsidRDefault="004E7D31">
      <w:pPr>
        <w:spacing w:after="0" w:line="408" w:lineRule="auto"/>
        <w:ind w:left="120"/>
        <w:jc w:val="center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2F921263" w14:textId="77777777" w:rsidR="002C4351" w:rsidRPr="00562BD8" w:rsidRDefault="002C4351">
      <w:pPr>
        <w:spacing w:after="0"/>
        <w:ind w:left="120"/>
        <w:jc w:val="center"/>
        <w:rPr>
          <w:lang w:val="ru-RU"/>
        </w:rPr>
      </w:pPr>
    </w:p>
    <w:p w14:paraId="11D83CE1" w14:textId="77777777" w:rsidR="002C4351" w:rsidRPr="00562BD8" w:rsidRDefault="002C4351">
      <w:pPr>
        <w:spacing w:after="0"/>
        <w:ind w:left="120"/>
        <w:jc w:val="center"/>
        <w:rPr>
          <w:lang w:val="ru-RU"/>
        </w:rPr>
      </w:pPr>
    </w:p>
    <w:p w14:paraId="2FA44035" w14:textId="77777777" w:rsidR="002C4351" w:rsidRPr="00562BD8" w:rsidRDefault="002C4351">
      <w:pPr>
        <w:spacing w:after="0"/>
        <w:ind w:left="120"/>
        <w:jc w:val="center"/>
        <w:rPr>
          <w:lang w:val="ru-RU"/>
        </w:rPr>
      </w:pPr>
    </w:p>
    <w:p w14:paraId="4B3FFB22" w14:textId="77777777" w:rsidR="002C4351" w:rsidRPr="00562BD8" w:rsidRDefault="002C4351">
      <w:pPr>
        <w:spacing w:after="0"/>
        <w:ind w:left="120"/>
        <w:jc w:val="center"/>
        <w:rPr>
          <w:lang w:val="ru-RU"/>
        </w:rPr>
      </w:pPr>
    </w:p>
    <w:p w14:paraId="709224EF" w14:textId="77777777" w:rsidR="002C4351" w:rsidRPr="00562BD8" w:rsidRDefault="002C4351">
      <w:pPr>
        <w:spacing w:after="0"/>
        <w:ind w:left="120"/>
        <w:jc w:val="center"/>
        <w:rPr>
          <w:lang w:val="ru-RU"/>
        </w:rPr>
      </w:pPr>
    </w:p>
    <w:p w14:paraId="319FE002" w14:textId="61FE1F7F" w:rsidR="002C4351" w:rsidRPr="00562BD8" w:rsidRDefault="00562BD8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с.</w:t>
      </w:r>
      <w:r w:rsidR="00984E1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="00984E1F">
        <w:rPr>
          <w:rFonts w:ascii="Times New Roman" w:hAnsi="Times New Roman"/>
          <w:color w:val="000000"/>
          <w:sz w:val="28"/>
          <w:lang w:val="ru-RU"/>
        </w:rPr>
        <w:t>Тимофеево</w:t>
      </w:r>
      <w:proofErr w:type="spellEnd"/>
      <w:r w:rsidRPr="00562BD8">
        <w:rPr>
          <w:rFonts w:ascii="Times New Roman" w:hAnsi="Times New Roman"/>
          <w:color w:val="000000"/>
          <w:sz w:val="28"/>
          <w:lang w:val="ru-RU"/>
        </w:rPr>
        <w:t>, 2025</w:t>
      </w:r>
    </w:p>
    <w:p w14:paraId="5D6177E1" w14:textId="77777777" w:rsidR="002C4351" w:rsidRPr="00562BD8" w:rsidRDefault="002C4351">
      <w:pPr>
        <w:spacing w:after="0"/>
        <w:ind w:left="120"/>
        <w:jc w:val="center"/>
        <w:rPr>
          <w:lang w:val="ru-RU"/>
        </w:rPr>
      </w:pPr>
    </w:p>
    <w:p w14:paraId="7F40D3B1" w14:textId="77777777" w:rsidR="002C4351" w:rsidRPr="00562BD8" w:rsidRDefault="002C4351">
      <w:pPr>
        <w:spacing w:after="0"/>
        <w:ind w:left="120"/>
        <w:jc w:val="center"/>
        <w:rPr>
          <w:lang w:val="ru-RU"/>
        </w:rPr>
      </w:pPr>
    </w:p>
    <w:p w14:paraId="75062F26" w14:textId="77777777" w:rsidR="002C4351" w:rsidRPr="00562BD8" w:rsidRDefault="002C4351">
      <w:pPr>
        <w:spacing w:after="0"/>
        <w:ind w:left="120"/>
        <w:jc w:val="center"/>
        <w:rPr>
          <w:lang w:val="ru-RU"/>
        </w:rPr>
      </w:pPr>
    </w:p>
    <w:p w14:paraId="094BBCC5" w14:textId="77777777" w:rsidR="002C4351" w:rsidRPr="00562BD8" w:rsidRDefault="002C4351">
      <w:pPr>
        <w:spacing w:after="0"/>
        <w:ind w:left="120"/>
        <w:jc w:val="center"/>
        <w:rPr>
          <w:lang w:val="ru-RU"/>
        </w:rPr>
      </w:pPr>
    </w:p>
    <w:p w14:paraId="39957DB3" w14:textId="77777777" w:rsidR="002C4351" w:rsidRPr="00562BD8" w:rsidRDefault="002C4351">
      <w:pPr>
        <w:spacing w:after="0"/>
        <w:ind w:left="120"/>
        <w:rPr>
          <w:lang w:val="ru-RU"/>
        </w:rPr>
      </w:pPr>
    </w:p>
    <w:p w14:paraId="37041558" w14:textId="77777777" w:rsidR="002C4351" w:rsidRPr="00562BD8" w:rsidRDefault="002C4351">
      <w:pPr>
        <w:rPr>
          <w:lang w:val="ru-RU"/>
        </w:rPr>
        <w:sectPr w:rsidR="002C4351" w:rsidRPr="00562BD8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4428028"/>
    </w:p>
    <w:bookmarkEnd w:id="0"/>
    <w:p w14:paraId="32B3983A" w14:textId="77777777" w:rsidR="002C4351" w:rsidRPr="00562BD8" w:rsidRDefault="004E7D31">
      <w:pPr>
        <w:spacing w:after="0" w:line="264" w:lineRule="auto"/>
        <w:ind w:left="120"/>
        <w:jc w:val="both"/>
        <w:rPr>
          <w:lang w:val="ru-RU"/>
        </w:rPr>
      </w:pPr>
      <w:r w:rsidRPr="00562BD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EE3B8F2" w14:textId="77777777" w:rsidR="002C4351" w:rsidRPr="00562BD8" w:rsidRDefault="002C4351">
      <w:pPr>
        <w:spacing w:after="0" w:line="264" w:lineRule="auto"/>
        <w:ind w:left="120"/>
        <w:jc w:val="both"/>
        <w:rPr>
          <w:lang w:val="ru-RU"/>
        </w:rPr>
      </w:pPr>
    </w:p>
    <w:p w14:paraId="713AE784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7BD0975B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0C4B6730" w14:textId="77777777" w:rsidR="002C4351" w:rsidRPr="00562BD8" w:rsidRDefault="004E7D31">
      <w:pPr>
        <w:spacing w:after="0" w:line="264" w:lineRule="auto"/>
        <w:ind w:left="120"/>
        <w:jc w:val="both"/>
        <w:rPr>
          <w:lang w:val="ru-RU"/>
        </w:rPr>
      </w:pPr>
      <w:r w:rsidRPr="00562BD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43C249EB" w14:textId="77777777" w:rsidR="002C4351" w:rsidRPr="00562BD8" w:rsidRDefault="002C4351">
      <w:pPr>
        <w:spacing w:after="0" w:line="264" w:lineRule="auto"/>
        <w:ind w:left="120"/>
        <w:jc w:val="both"/>
        <w:rPr>
          <w:lang w:val="ru-RU"/>
        </w:rPr>
      </w:pPr>
    </w:p>
    <w:p w14:paraId="0F9AA007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39F9F659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456C8AF3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701B6537" w14:textId="77777777" w:rsidR="002C4351" w:rsidRPr="00562BD8" w:rsidRDefault="002C4351">
      <w:pPr>
        <w:spacing w:after="0" w:line="264" w:lineRule="auto"/>
        <w:ind w:left="120"/>
        <w:jc w:val="both"/>
        <w:rPr>
          <w:lang w:val="ru-RU"/>
        </w:rPr>
      </w:pPr>
    </w:p>
    <w:p w14:paraId="6606E01F" w14:textId="77777777" w:rsidR="002C4351" w:rsidRPr="00562BD8" w:rsidRDefault="004E7D31">
      <w:pPr>
        <w:spacing w:after="0" w:line="264" w:lineRule="auto"/>
        <w:ind w:left="120"/>
        <w:jc w:val="both"/>
        <w:rPr>
          <w:lang w:val="ru-RU"/>
        </w:rPr>
      </w:pPr>
      <w:r w:rsidRPr="00562BD8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30D0E9E4" w14:textId="77777777" w:rsidR="002C4351" w:rsidRPr="00562BD8" w:rsidRDefault="002C4351">
      <w:pPr>
        <w:spacing w:after="0" w:line="264" w:lineRule="auto"/>
        <w:ind w:left="120"/>
        <w:jc w:val="both"/>
        <w:rPr>
          <w:lang w:val="ru-RU"/>
        </w:rPr>
      </w:pPr>
    </w:p>
    <w:p w14:paraId="59A9A77E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5C8B7A8B" w14:textId="77777777" w:rsidR="002C4351" w:rsidRPr="00562BD8" w:rsidRDefault="004E7D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6DE9044E" w14:textId="77777777" w:rsidR="002C4351" w:rsidRPr="00562BD8" w:rsidRDefault="004E7D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1F570E10" w14:textId="77777777" w:rsidR="002C4351" w:rsidRPr="00562BD8" w:rsidRDefault="004E7D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562BD8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69C33AAD" w14:textId="77777777" w:rsidR="002C4351" w:rsidRPr="00562BD8" w:rsidRDefault="004E7D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01AEE7E7" w14:textId="77777777" w:rsidR="002C4351" w:rsidRPr="00562BD8" w:rsidRDefault="004E7D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2E032F5C" w14:textId="77777777" w:rsidR="002C4351" w:rsidRPr="00562BD8" w:rsidRDefault="004E7D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4B3C96DE" w14:textId="77777777" w:rsidR="002C4351" w:rsidRPr="00562BD8" w:rsidRDefault="004E7D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6E74A733" w14:textId="77777777" w:rsidR="002C4351" w:rsidRPr="00562BD8" w:rsidRDefault="004E7D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0C3F4698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7283DA75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47609EE8" w14:textId="77777777" w:rsidR="002C4351" w:rsidRPr="00562BD8" w:rsidRDefault="004E7D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60BD1367" w14:textId="77777777" w:rsidR="002C4351" w:rsidRPr="00562BD8" w:rsidRDefault="004E7D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509E508D" w14:textId="77777777" w:rsidR="002C4351" w:rsidRPr="00562BD8" w:rsidRDefault="002C4351">
      <w:pPr>
        <w:spacing w:after="0" w:line="264" w:lineRule="auto"/>
        <w:ind w:left="120"/>
        <w:jc w:val="both"/>
        <w:rPr>
          <w:lang w:val="ru-RU"/>
        </w:rPr>
      </w:pPr>
    </w:p>
    <w:p w14:paraId="64850DE8" w14:textId="77777777" w:rsidR="002C4351" w:rsidRPr="00562BD8" w:rsidRDefault="004E7D31">
      <w:pPr>
        <w:spacing w:after="0" w:line="264" w:lineRule="auto"/>
        <w:ind w:left="120"/>
        <w:jc w:val="both"/>
        <w:rPr>
          <w:lang w:val="ru-RU"/>
        </w:rPr>
      </w:pPr>
      <w:r w:rsidRPr="00562BD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5F737192" w14:textId="77777777" w:rsidR="002C4351" w:rsidRPr="00562BD8" w:rsidRDefault="002C4351">
      <w:pPr>
        <w:spacing w:after="0" w:line="264" w:lineRule="auto"/>
        <w:ind w:left="120"/>
        <w:jc w:val="both"/>
        <w:rPr>
          <w:lang w:val="ru-RU"/>
        </w:rPr>
      </w:pPr>
    </w:p>
    <w:p w14:paraId="6AD8C447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18EEDA9F" w14:textId="77777777" w:rsidR="002C4351" w:rsidRPr="00562BD8" w:rsidRDefault="002C4351">
      <w:pPr>
        <w:rPr>
          <w:lang w:val="ru-RU"/>
        </w:rPr>
        <w:sectPr w:rsidR="002C4351" w:rsidRPr="00562BD8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24428027"/>
    </w:p>
    <w:bookmarkEnd w:id="1"/>
    <w:p w14:paraId="1E45BEEF" w14:textId="77777777" w:rsidR="002C4351" w:rsidRPr="00562BD8" w:rsidRDefault="004E7D31">
      <w:pPr>
        <w:spacing w:after="0" w:line="264" w:lineRule="auto"/>
        <w:ind w:left="120"/>
        <w:jc w:val="both"/>
        <w:rPr>
          <w:lang w:val="ru-RU"/>
        </w:rPr>
      </w:pPr>
      <w:r w:rsidRPr="00562BD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74BAA100" w14:textId="77777777" w:rsidR="002C4351" w:rsidRPr="00562BD8" w:rsidRDefault="002C4351">
      <w:pPr>
        <w:spacing w:after="0" w:line="264" w:lineRule="auto"/>
        <w:ind w:left="120"/>
        <w:jc w:val="both"/>
        <w:rPr>
          <w:lang w:val="ru-RU"/>
        </w:rPr>
      </w:pPr>
    </w:p>
    <w:p w14:paraId="36BF7676" w14:textId="77777777" w:rsidR="002C4351" w:rsidRPr="00562BD8" w:rsidRDefault="004E7D31">
      <w:pPr>
        <w:spacing w:after="0" w:line="264" w:lineRule="auto"/>
        <w:ind w:left="120"/>
        <w:jc w:val="both"/>
        <w:rPr>
          <w:lang w:val="ru-RU"/>
        </w:rPr>
      </w:pPr>
      <w:r w:rsidRPr="00562BD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6A305146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5AAAE469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69098541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2D4A0B25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0C9A5FF0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195F3755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74DA73BE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7B97453E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75485A39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73BA42E7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4BA57E0B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26E15C04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2E93CE23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7757CF88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562BD8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14:paraId="7EC184CC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611071A1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4EE42081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20BFC7BC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562BD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785E4D16" w14:textId="77777777" w:rsidR="002C4351" w:rsidRPr="00562BD8" w:rsidRDefault="004E7D3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54C0445F" w14:textId="77777777" w:rsidR="002C4351" w:rsidRPr="00562BD8" w:rsidRDefault="004E7D3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6F0BC242" w14:textId="77777777" w:rsidR="002C4351" w:rsidRPr="00562BD8" w:rsidRDefault="004E7D3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31283E56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562BD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6FEC337E" w14:textId="77777777" w:rsidR="002C4351" w:rsidRPr="00562BD8" w:rsidRDefault="004E7D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53806933" w14:textId="77777777" w:rsidR="002C4351" w:rsidRPr="00562BD8" w:rsidRDefault="004E7D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0050B042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562BD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32868894" w14:textId="77777777" w:rsidR="002C4351" w:rsidRPr="00562BD8" w:rsidRDefault="004E7D3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6E325CDF" w14:textId="77777777" w:rsidR="002C4351" w:rsidRPr="00562BD8" w:rsidRDefault="004E7D3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1D21CDB3" w14:textId="77777777" w:rsidR="002C4351" w:rsidRPr="00562BD8" w:rsidRDefault="004E7D3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34DD1B14" w14:textId="77777777" w:rsidR="002C4351" w:rsidRPr="00562BD8" w:rsidRDefault="004E7D3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216499F2" w14:textId="77777777" w:rsidR="002C4351" w:rsidRPr="00562BD8" w:rsidRDefault="004E7D3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2B729DED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562BD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67214BBC" w14:textId="77777777" w:rsidR="002C4351" w:rsidRPr="00562BD8" w:rsidRDefault="004E7D3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036365CF" w14:textId="77777777" w:rsidR="002C4351" w:rsidRPr="00562BD8" w:rsidRDefault="004E7D3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17456901" w14:textId="77777777" w:rsidR="002C4351" w:rsidRPr="00562BD8" w:rsidRDefault="004E7D3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5CDA04AF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562BD8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32F285B1" w14:textId="77777777" w:rsidR="002C4351" w:rsidRPr="00562BD8" w:rsidRDefault="004E7D3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1CFFA228" w14:textId="77777777" w:rsidR="002C4351" w:rsidRPr="00562BD8" w:rsidRDefault="002C4351">
      <w:pPr>
        <w:spacing w:after="0" w:line="264" w:lineRule="auto"/>
        <w:ind w:left="120"/>
        <w:jc w:val="both"/>
        <w:rPr>
          <w:lang w:val="ru-RU"/>
        </w:rPr>
      </w:pPr>
    </w:p>
    <w:p w14:paraId="15FC9D9E" w14:textId="77777777" w:rsidR="002C4351" w:rsidRPr="00562BD8" w:rsidRDefault="004E7D31">
      <w:pPr>
        <w:spacing w:after="0" w:line="264" w:lineRule="auto"/>
        <w:ind w:left="120"/>
        <w:jc w:val="both"/>
        <w:rPr>
          <w:lang w:val="ru-RU"/>
        </w:rPr>
      </w:pPr>
      <w:r w:rsidRPr="00562BD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17377C02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469D28C0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1631274B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76BD1E0B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503675DE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5454B8D0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5142E45E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0E3FDE11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4336E594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2C122978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4FCDBE1B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2302DFA9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404B25AB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1DF0F1B5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3F756566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15BFE02F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562BD8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14:paraId="7D0834A7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562BD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3ED8D2BE" w14:textId="77777777" w:rsidR="002C4351" w:rsidRPr="00562BD8" w:rsidRDefault="004E7D3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1F19A867" w14:textId="77777777" w:rsidR="002C4351" w:rsidRPr="00562BD8" w:rsidRDefault="004E7D3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365E480B" w14:textId="77777777" w:rsidR="002C4351" w:rsidRDefault="004E7D31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14:paraId="59FE928E" w14:textId="77777777" w:rsidR="002C4351" w:rsidRPr="00562BD8" w:rsidRDefault="004E7D3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16493325" w14:textId="77777777" w:rsidR="002C4351" w:rsidRPr="00562BD8" w:rsidRDefault="004E7D3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113BD8F4" w14:textId="77777777" w:rsidR="002C4351" w:rsidRDefault="004E7D31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3FFEB932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2A13819E" w14:textId="77777777" w:rsidR="002C4351" w:rsidRPr="00562BD8" w:rsidRDefault="004E7D3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496044B1" w14:textId="77777777" w:rsidR="002C4351" w:rsidRPr="00562BD8" w:rsidRDefault="004E7D3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0D382048" w14:textId="77777777" w:rsidR="002C4351" w:rsidRPr="00562BD8" w:rsidRDefault="004E7D3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3D3B25CD" w14:textId="77777777" w:rsidR="002C4351" w:rsidRPr="00562BD8" w:rsidRDefault="004E7D3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2125F36E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562BD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47F88127" w14:textId="77777777" w:rsidR="002C4351" w:rsidRPr="00562BD8" w:rsidRDefault="004E7D3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14:paraId="237F85DE" w14:textId="77777777" w:rsidR="002C4351" w:rsidRPr="00562BD8" w:rsidRDefault="004E7D3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6E3F612C" w14:textId="77777777" w:rsidR="002C4351" w:rsidRPr="00562BD8" w:rsidRDefault="004E7D3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107FD8C9" w14:textId="77777777" w:rsidR="002C4351" w:rsidRPr="00562BD8" w:rsidRDefault="004E7D3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13AC5DFB" w14:textId="77777777" w:rsidR="002C4351" w:rsidRPr="00562BD8" w:rsidRDefault="004E7D3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569E1A2F" w14:textId="77777777" w:rsidR="002C4351" w:rsidRPr="00562BD8" w:rsidRDefault="004E7D3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0A5F592A" w14:textId="77777777" w:rsidR="002C4351" w:rsidRPr="00562BD8" w:rsidRDefault="004E7D3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06EC5CCE" w14:textId="77777777" w:rsidR="002C4351" w:rsidRPr="00562BD8" w:rsidRDefault="004E7D3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34B0F552" w14:textId="77777777" w:rsidR="002C4351" w:rsidRPr="00562BD8" w:rsidRDefault="004E7D3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03C02442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562BD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7D3BA6CE" w14:textId="77777777" w:rsidR="002C4351" w:rsidRPr="00562BD8" w:rsidRDefault="004E7D3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747B1AD4" w14:textId="77777777" w:rsidR="002C4351" w:rsidRPr="00562BD8" w:rsidRDefault="004E7D3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31C129BB" w14:textId="77777777" w:rsidR="002C4351" w:rsidRPr="00562BD8" w:rsidRDefault="004E7D3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5A6AC85E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562BD8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4D95AB65" w14:textId="77777777" w:rsidR="002C4351" w:rsidRPr="00562BD8" w:rsidRDefault="004E7D3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01DD1517" w14:textId="77777777" w:rsidR="002C4351" w:rsidRPr="00562BD8" w:rsidRDefault="004E7D3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197ECD34" w14:textId="77777777" w:rsidR="002C4351" w:rsidRPr="00562BD8" w:rsidRDefault="004E7D3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30930010" w14:textId="77777777" w:rsidR="002C4351" w:rsidRPr="00562BD8" w:rsidRDefault="004E7D3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12762AD3" w14:textId="77777777" w:rsidR="002C4351" w:rsidRPr="00562BD8" w:rsidRDefault="002C4351">
      <w:pPr>
        <w:spacing w:after="0" w:line="264" w:lineRule="auto"/>
        <w:ind w:left="120"/>
        <w:jc w:val="both"/>
        <w:rPr>
          <w:lang w:val="ru-RU"/>
        </w:rPr>
      </w:pPr>
    </w:p>
    <w:p w14:paraId="5A559F4B" w14:textId="77777777" w:rsidR="002C4351" w:rsidRPr="00562BD8" w:rsidRDefault="004E7D31">
      <w:pPr>
        <w:spacing w:after="0" w:line="264" w:lineRule="auto"/>
        <w:ind w:left="120"/>
        <w:jc w:val="both"/>
        <w:rPr>
          <w:lang w:val="ru-RU"/>
        </w:rPr>
      </w:pPr>
      <w:r w:rsidRPr="00562BD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1CCD465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49FCD97E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04309676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5708DE9E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0A51449E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6AC2267B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354B28A8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1F63850F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47F443A0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00D32D4A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407D3365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1E29766C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37B0CC2D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1495A401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562BD8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4BC1830B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59CD1E2D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2D0B94BE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3056022F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6E9E91A6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4467F92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562BD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2F98DE07" w14:textId="77777777" w:rsidR="002C4351" w:rsidRPr="00562BD8" w:rsidRDefault="004E7D3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168A9228" w14:textId="77777777" w:rsidR="002C4351" w:rsidRPr="00562BD8" w:rsidRDefault="004E7D3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5D15B350" w14:textId="77777777" w:rsidR="002C4351" w:rsidRPr="00562BD8" w:rsidRDefault="004E7D3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248CF967" w14:textId="77777777" w:rsidR="002C4351" w:rsidRPr="00562BD8" w:rsidRDefault="004E7D3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4F48A920" w14:textId="77777777" w:rsidR="002C4351" w:rsidRPr="00562BD8" w:rsidRDefault="004E7D3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318D201F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562BD8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0E160388" w14:textId="77777777" w:rsidR="002C4351" w:rsidRPr="00562BD8" w:rsidRDefault="004E7D3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7D9229B5" w14:textId="77777777" w:rsidR="002C4351" w:rsidRPr="00562BD8" w:rsidRDefault="004E7D3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6B56F286" w14:textId="77777777" w:rsidR="002C4351" w:rsidRPr="00562BD8" w:rsidRDefault="004E7D3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01A2DC92" w14:textId="77777777" w:rsidR="002C4351" w:rsidRPr="00562BD8" w:rsidRDefault="004E7D3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5FF47114" w14:textId="77777777" w:rsidR="002C4351" w:rsidRPr="00562BD8" w:rsidRDefault="004E7D3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3FA2F445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562BD8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6981BE80" w14:textId="77777777" w:rsidR="002C4351" w:rsidRPr="00562BD8" w:rsidRDefault="004E7D3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3176209F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1BCE51B9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5521F781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1320ECC7" w14:textId="77777777" w:rsidR="002C4351" w:rsidRPr="00562BD8" w:rsidRDefault="004E7D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71284AC2" w14:textId="77777777" w:rsidR="002C4351" w:rsidRPr="00562BD8" w:rsidRDefault="004E7D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31C8E4B8" w14:textId="77777777" w:rsidR="002C4351" w:rsidRPr="00562BD8" w:rsidRDefault="004E7D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02FB4495" w14:textId="77777777" w:rsidR="002C4351" w:rsidRPr="00562BD8" w:rsidRDefault="004E7D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7C82C485" w14:textId="77777777" w:rsidR="002C4351" w:rsidRPr="00562BD8" w:rsidRDefault="004E7D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3FBA0B98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5F5B9890" w14:textId="77777777" w:rsidR="002C4351" w:rsidRPr="00562BD8" w:rsidRDefault="004E7D3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57F8BE0D" w14:textId="77777777" w:rsidR="002C4351" w:rsidRPr="00562BD8" w:rsidRDefault="004E7D3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7C9FEE95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562BD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62BD8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1E90BF9E" w14:textId="77777777" w:rsidR="002C4351" w:rsidRPr="00562BD8" w:rsidRDefault="004E7D3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3213E30C" w14:textId="77777777" w:rsidR="002C4351" w:rsidRPr="00562BD8" w:rsidRDefault="004E7D3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3FFA043F" w14:textId="77777777" w:rsidR="002C4351" w:rsidRPr="00562BD8" w:rsidRDefault="004E7D3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7581CA43" w14:textId="77777777" w:rsidR="002C4351" w:rsidRPr="00562BD8" w:rsidRDefault="004E7D3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0F396354" w14:textId="77777777" w:rsidR="002C4351" w:rsidRPr="00562BD8" w:rsidRDefault="002C4351">
      <w:pPr>
        <w:spacing w:after="0" w:line="264" w:lineRule="auto"/>
        <w:ind w:left="120"/>
        <w:jc w:val="both"/>
        <w:rPr>
          <w:lang w:val="ru-RU"/>
        </w:rPr>
      </w:pPr>
    </w:p>
    <w:p w14:paraId="27A45214" w14:textId="77777777" w:rsidR="002C4351" w:rsidRPr="00562BD8" w:rsidRDefault="004E7D31">
      <w:pPr>
        <w:spacing w:after="0" w:line="264" w:lineRule="auto"/>
        <w:ind w:left="120"/>
        <w:jc w:val="both"/>
        <w:rPr>
          <w:lang w:val="ru-RU"/>
        </w:rPr>
      </w:pPr>
      <w:r w:rsidRPr="00562BD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65ED8475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63FF695F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587A5ECA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69936032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55DE3ED2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4A1CE444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516DE6B5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562BD8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00389E13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1714FD18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1B3E526C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40ECACC4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52ACBBB6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47AA0D28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61C7A1C7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42963EDD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18F66986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403AE6DD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2EB77411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562BD8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14:paraId="4EEC8A77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6388CC59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214595D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31B4EEE5" w14:textId="77777777" w:rsidR="002C4351" w:rsidRPr="00562BD8" w:rsidRDefault="004E7D3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053DA42E" w14:textId="77777777" w:rsidR="002C4351" w:rsidRPr="00562BD8" w:rsidRDefault="004E7D3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28D03C26" w14:textId="77777777" w:rsidR="002C4351" w:rsidRPr="00562BD8" w:rsidRDefault="004E7D3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57A04390" w14:textId="77777777" w:rsidR="002C4351" w:rsidRPr="00562BD8" w:rsidRDefault="004E7D3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3A4CC946" w14:textId="77777777" w:rsidR="002C4351" w:rsidRPr="00562BD8" w:rsidRDefault="004E7D3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2ED253BA" w14:textId="77777777" w:rsidR="002C4351" w:rsidRPr="00562BD8" w:rsidRDefault="004E7D3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55E2E37B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7C3DC883" w14:textId="77777777" w:rsidR="002C4351" w:rsidRPr="00562BD8" w:rsidRDefault="004E7D3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694239D5" w14:textId="77777777" w:rsidR="002C4351" w:rsidRPr="00562BD8" w:rsidRDefault="004E7D3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2CB17E1E" w14:textId="77777777" w:rsidR="002C4351" w:rsidRPr="00562BD8" w:rsidRDefault="004E7D3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3040014B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14:paraId="227E5D29" w14:textId="77777777" w:rsidR="002C4351" w:rsidRPr="00562BD8" w:rsidRDefault="004E7D3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64C8A93C" w14:textId="77777777" w:rsidR="002C4351" w:rsidRPr="00562BD8" w:rsidRDefault="004E7D3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01115D9C" w14:textId="77777777" w:rsidR="002C4351" w:rsidRPr="00562BD8" w:rsidRDefault="004E7D3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1240D1FD" w14:textId="77777777" w:rsidR="002C4351" w:rsidRPr="00562BD8" w:rsidRDefault="004E7D3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5BC47FBF" w14:textId="77777777" w:rsidR="002C4351" w:rsidRPr="00562BD8" w:rsidRDefault="004E7D3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1C65A781" w14:textId="77777777" w:rsidR="002C4351" w:rsidRPr="00562BD8" w:rsidRDefault="004E7D3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02D7CB3F" w14:textId="77777777" w:rsidR="002C4351" w:rsidRPr="00562BD8" w:rsidRDefault="004E7D3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2B9CD906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3B3E8A4F" w14:textId="77777777" w:rsidR="002C4351" w:rsidRPr="00562BD8" w:rsidRDefault="004E7D3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694CBBFC" w14:textId="77777777" w:rsidR="002C4351" w:rsidRPr="00562BD8" w:rsidRDefault="004E7D3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3FD490BB" w14:textId="77777777" w:rsidR="002C4351" w:rsidRPr="00562BD8" w:rsidRDefault="004E7D3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58C13C22" w14:textId="77777777" w:rsidR="002C4351" w:rsidRPr="00562BD8" w:rsidRDefault="004E7D3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14:paraId="082CDB44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3BE47D4B" w14:textId="77777777" w:rsidR="002C4351" w:rsidRPr="00562BD8" w:rsidRDefault="004E7D3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47A78BEC" w14:textId="77777777" w:rsidR="002C4351" w:rsidRPr="00562BD8" w:rsidRDefault="004E7D3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01AFC93C" w14:textId="77777777" w:rsidR="002C4351" w:rsidRPr="00562BD8" w:rsidRDefault="004E7D3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4FC7B6DF" w14:textId="77777777" w:rsidR="002C4351" w:rsidRPr="00562BD8" w:rsidRDefault="002C4351">
      <w:pPr>
        <w:rPr>
          <w:lang w:val="ru-RU"/>
        </w:rPr>
        <w:sectPr w:rsidR="002C4351" w:rsidRPr="00562BD8">
          <w:pgSz w:w="11906" w:h="16383"/>
          <w:pgMar w:top="1134" w:right="850" w:bottom="1134" w:left="1701" w:header="720" w:footer="720" w:gutter="0"/>
          <w:cols w:space="720"/>
        </w:sectPr>
      </w:pPr>
      <w:bookmarkStart w:id="2" w:name="block-24428030"/>
    </w:p>
    <w:bookmarkEnd w:id="2"/>
    <w:p w14:paraId="3BBF6C12" w14:textId="77777777" w:rsidR="002C4351" w:rsidRPr="00562BD8" w:rsidRDefault="004E7D31">
      <w:pPr>
        <w:spacing w:after="0" w:line="264" w:lineRule="auto"/>
        <w:ind w:left="120"/>
        <w:jc w:val="both"/>
        <w:rPr>
          <w:lang w:val="ru-RU"/>
        </w:rPr>
      </w:pPr>
      <w:r w:rsidRPr="00562BD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39A1BDF7" w14:textId="77777777" w:rsidR="002C4351" w:rsidRPr="00562BD8" w:rsidRDefault="002C4351">
      <w:pPr>
        <w:spacing w:after="0" w:line="264" w:lineRule="auto"/>
        <w:ind w:left="120"/>
        <w:jc w:val="both"/>
        <w:rPr>
          <w:lang w:val="ru-RU"/>
        </w:rPr>
      </w:pPr>
    </w:p>
    <w:p w14:paraId="0D0174E4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0BEDFF3C" w14:textId="77777777" w:rsidR="002C4351" w:rsidRPr="00562BD8" w:rsidRDefault="002C4351">
      <w:pPr>
        <w:spacing w:after="0"/>
        <w:ind w:left="120"/>
        <w:rPr>
          <w:lang w:val="ru-RU"/>
        </w:rPr>
      </w:pPr>
    </w:p>
    <w:p w14:paraId="4465614F" w14:textId="77777777" w:rsidR="002C4351" w:rsidRPr="00562BD8" w:rsidRDefault="004E7D31">
      <w:pPr>
        <w:spacing w:after="0"/>
        <w:ind w:left="120"/>
        <w:rPr>
          <w:lang w:val="ru-RU"/>
        </w:rPr>
      </w:pPr>
      <w:r w:rsidRPr="00562BD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052FC9A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0AB15ED0" w14:textId="77777777" w:rsidR="002C4351" w:rsidRDefault="004E7D3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18F1440" w14:textId="77777777" w:rsidR="002C4351" w:rsidRPr="00562BD8" w:rsidRDefault="004E7D3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7908B66D" w14:textId="77777777" w:rsidR="002C4351" w:rsidRPr="00562BD8" w:rsidRDefault="004E7D3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5E4B66B0" w14:textId="77777777" w:rsidR="002C4351" w:rsidRPr="00562BD8" w:rsidRDefault="004E7D3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0DAF47C8" w14:textId="77777777" w:rsidR="002C4351" w:rsidRPr="00562BD8" w:rsidRDefault="004E7D3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18616EF8" w14:textId="77777777" w:rsidR="002C4351" w:rsidRPr="00562BD8" w:rsidRDefault="004E7D3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6CEAD31E" w14:textId="77777777" w:rsidR="002C4351" w:rsidRDefault="004E7D3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7B21A7E" w14:textId="77777777" w:rsidR="002C4351" w:rsidRPr="00562BD8" w:rsidRDefault="004E7D3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56AEF929" w14:textId="77777777" w:rsidR="002C4351" w:rsidRPr="00562BD8" w:rsidRDefault="004E7D3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11998C3D" w14:textId="77777777" w:rsidR="002C4351" w:rsidRPr="00562BD8" w:rsidRDefault="004E7D3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4AA5BAAE" w14:textId="77777777" w:rsidR="002C4351" w:rsidRDefault="004E7D3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2F779BB" w14:textId="77777777" w:rsidR="002C4351" w:rsidRPr="00562BD8" w:rsidRDefault="004E7D3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562B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7B05D093" w14:textId="77777777" w:rsidR="002C4351" w:rsidRPr="00562BD8" w:rsidRDefault="004E7D3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291F88D8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39D1A09C" w14:textId="77777777" w:rsidR="002C4351" w:rsidRPr="00562BD8" w:rsidRDefault="004E7D3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3A0B47DB" w14:textId="77777777" w:rsidR="002C4351" w:rsidRPr="00562BD8" w:rsidRDefault="004E7D3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5DD06576" w14:textId="77777777" w:rsidR="002C4351" w:rsidRDefault="004E7D3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ED155F5" w14:textId="77777777" w:rsidR="002C4351" w:rsidRPr="00562BD8" w:rsidRDefault="004E7D3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5FDB55AB" w14:textId="77777777" w:rsidR="002C4351" w:rsidRDefault="004E7D3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C726DC4" w14:textId="77777777" w:rsidR="002C4351" w:rsidRPr="00562BD8" w:rsidRDefault="004E7D3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4CE9E094" w14:textId="77777777" w:rsidR="002C4351" w:rsidRDefault="004E7D3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35968A7" w14:textId="77777777" w:rsidR="002C4351" w:rsidRPr="00562BD8" w:rsidRDefault="004E7D3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5810B52B" w14:textId="77777777" w:rsidR="002C4351" w:rsidRPr="00562BD8" w:rsidRDefault="004E7D3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14031F0C" w14:textId="77777777" w:rsidR="002C4351" w:rsidRPr="00562BD8" w:rsidRDefault="002C4351">
      <w:pPr>
        <w:spacing w:after="0"/>
        <w:ind w:left="120"/>
        <w:rPr>
          <w:lang w:val="ru-RU"/>
        </w:rPr>
      </w:pPr>
    </w:p>
    <w:p w14:paraId="56CABC77" w14:textId="77777777" w:rsidR="002C4351" w:rsidRPr="00562BD8" w:rsidRDefault="004E7D31">
      <w:pPr>
        <w:spacing w:after="0"/>
        <w:ind w:left="120"/>
        <w:rPr>
          <w:lang w:val="ru-RU"/>
        </w:rPr>
      </w:pPr>
      <w:r w:rsidRPr="00562BD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AAD0868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1B285C32" w14:textId="77777777" w:rsidR="002C4351" w:rsidRDefault="004E7D3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7665988B" w14:textId="77777777" w:rsidR="002C4351" w:rsidRPr="00562BD8" w:rsidRDefault="004E7D3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3299F70C" w14:textId="77777777" w:rsidR="002C4351" w:rsidRPr="00562BD8" w:rsidRDefault="004E7D3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57A74639" w14:textId="77777777" w:rsidR="002C4351" w:rsidRPr="00562BD8" w:rsidRDefault="004E7D3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473DE1C2" w14:textId="77777777" w:rsidR="002C4351" w:rsidRPr="00562BD8" w:rsidRDefault="004E7D3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2C0A9C48" w14:textId="77777777" w:rsidR="002C4351" w:rsidRPr="00562BD8" w:rsidRDefault="004E7D3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2E1A309A" w14:textId="77777777" w:rsidR="002C4351" w:rsidRPr="00562BD8" w:rsidRDefault="004E7D3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3DC7517F" w14:textId="77777777" w:rsidR="002C4351" w:rsidRPr="00562BD8" w:rsidRDefault="004E7D3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228E4EE7" w14:textId="77777777" w:rsidR="002C4351" w:rsidRDefault="004E7D3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4875BE9F" w14:textId="77777777" w:rsidR="002C4351" w:rsidRPr="00562BD8" w:rsidRDefault="004E7D3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681EB745" w14:textId="77777777" w:rsidR="002C4351" w:rsidRPr="00562BD8" w:rsidRDefault="004E7D3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7D69C647" w14:textId="77777777" w:rsidR="002C4351" w:rsidRPr="00562BD8" w:rsidRDefault="004E7D3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5DE8876E" w14:textId="77777777" w:rsidR="002C4351" w:rsidRPr="00562BD8" w:rsidRDefault="004E7D3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3CA067B2" w14:textId="77777777" w:rsidR="002C4351" w:rsidRPr="00562BD8" w:rsidRDefault="004E7D3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70B6DE3E" w14:textId="77777777" w:rsidR="002C4351" w:rsidRPr="00562BD8" w:rsidRDefault="004E7D3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3278F4C6" w14:textId="77777777" w:rsidR="002C4351" w:rsidRPr="00562BD8" w:rsidRDefault="004E7D3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65531A55" w14:textId="77777777" w:rsidR="002C4351" w:rsidRDefault="004E7D3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402616E1" w14:textId="77777777" w:rsidR="002C4351" w:rsidRPr="00562BD8" w:rsidRDefault="004E7D3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10489414" w14:textId="77777777" w:rsidR="002C4351" w:rsidRPr="00562BD8" w:rsidRDefault="004E7D3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4B656AAD" w14:textId="77777777" w:rsidR="002C4351" w:rsidRPr="00562BD8" w:rsidRDefault="004E7D3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0CBA5D85" w14:textId="77777777" w:rsidR="002C4351" w:rsidRPr="00562BD8" w:rsidRDefault="004E7D3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64A275A8" w14:textId="77777777" w:rsidR="002C4351" w:rsidRDefault="004E7D31">
      <w:pPr>
        <w:numPr>
          <w:ilvl w:val="0"/>
          <w:numId w:val="35"/>
        </w:numPr>
        <w:spacing w:after="0" w:line="264" w:lineRule="auto"/>
        <w:jc w:val="both"/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47888CAA" w14:textId="77777777" w:rsidR="002C4351" w:rsidRPr="00562BD8" w:rsidRDefault="004E7D3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5C893F68" w14:textId="77777777" w:rsidR="002C4351" w:rsidRPr="00562BD8" w:rsidRDefault="004E7D3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185256F8" w14:textId="77777777" w:rsidR="002C4351" w:rsidRPr="00562BD8" w:rsidRDefault="004E7D3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29DF27EF" w14:textId="77777777" w:rsidR="002C4351" w:rsidRDefault="004E7D3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10BCC5F" w14:textId="77777777" w:rsidR="002C4351" w:rsidRPr="00562BD8" w:rsidRDefault="004E7D3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6CAC3C77" w14:textId="77777777" w:rsidR="002C4351" w:rsidRPr="00562BD8" w:rsidRDefault="004E7D3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2698870F" w14:textId="77777777" w:rsidR="002C4351" w:rsidRPr="00562BD8" w:rsidRDefault="004E7D3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44821E98" w14:textId="77777777" w:rsidR="002C4351" w:rsidRPr="00562BD8" w:rsidRDefault="004E7D3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4EDC8662" w14:textId="77777777" w:rsidR="002C4351" w:rsidRPr="00562BD8" w:rsidRDefault="004E7D3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7D1C3D48" w14:textId="77777777" w:rsidR="002C4351" w:rsidRPr="00562BD8" w:rsidRDefault="004E7D3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3F67F1A3" w14:textId="77777777" w:rsidR="002C4351" w:rsidRPr="00562BD8" w:rsidRDefault="004E7D3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11ADC512" w14:textId="77777777" w:rsidR="002C4351" w:rsidRPr="00562BD8" w:rsidRDefault="004E7D3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526E089F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624DA7BB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5828A752" w14:textId="77777777" w:rsidR="002C4351" w:rsidRPr="00562BD8" w:rsidRDefault="004E7D3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2AA7CE54" w14:textId="77777777" w:rsidR="002C4351" w:rsidRPr="00562BD8" w:rsidRDefault="004E7D3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02A348AE" w14:textId="77777777" w:rsidR="002C4351" w:rsidRDefault="004E7D3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4D27FEB9" w14:textId="77777777" w:rsidR="002C4351" w:rsidRPr="00562BD8" w:rsidRDefault="004E7D3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1263CBF0" w14:textId="77777777" w:rsidR="002C4351" w:rsidRPr="00562BD8" w:rsidRDefault="004E7D3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199380AB" w14:textId="77777777" w:rsidR="002C4351" w:rsidRPr="00562BD8" w:rsidRDefault="004E7D3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4ABBE8BA" w14:textId="77777777" w:rsidR="002C4351" w:rsidRPr="00562BD8" w:rsidRDefault="004E7D3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25DC01C9" w14:textId="77777777" w:rsidR="002C4351" w:rsidRPr="00562BD8" w:rsidRDefault="004E7D3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043D4A2C" w14:textId="77777777" w:rsidR="002C4351" w:rsidRPr="00562BD8" w:rsidRDefault="004E7D3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3E533EC5" w14:textId="77777777" w:rsidR="002C4351" w:rsidRDefault="004E7D3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A9BDBAB" w14:textId="77777777" w:rsidR="002C4351" w:rsidRPr="00562BD8" w:rsidRDefault="004E7D3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6846E943" w14:textId="77777777" w:rsidR="002C4351" w:rsidRPr="00562BD8" w:rsidRDefault="004E7D3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036FADBF" w14:textId="77777777" w:rsidR="002C4351" w:rsidRPr="00562BD8" w:rsidRDefault="004E7D3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6E693C45" w14:textId="77777777" w:rsidR="002C4351" w:rsidRPr="00562BD8" w:rsidRDefault="004E7D3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563A12A2" w14:textId="77777777" w:rsidR="002C4351" w:rsidRPr="00562BD8" w:rsidRDefault="004E7D3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0CE9BC87" w14:textId="77777777" w:rsidR="002C4351" w:rsidRPr="00562BD8" w:rsidRDefault="002C4351">
      <w:pPr>
        <w:spacing w:after="0"/>
        <w:ind w:left="120"/>
        <w:rPr>
          <w:lang w:val="ru-RU"/>
        </w:rPr>
      </w:pPr>
    </w:p>
    <w:p w14:paraId="7DF23B31" w14:textId="77777777" w:rsidR="002C4351" w:rsidRPr="00562BD8" w:rsidRDefault="004E7D31">
      <w:pPr>
        <w:spacing w:after="0"/>
        <w:ind w:left="120"/>
        <w:rPr>
          <w:lang w:val="ru-RU"/>
        </w:rPr>
      </w:pPr>
      <w:r w:rsidRPr="00562BD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0D5B0D3" w14:textId="77777777" w:rsidR="002C4351" w:rsidRPr="00562BD8" w:rsidRDefault="002C4351">
      <w:pPr>
        <w:spacing w:after="0"/>
        <w:ind w:left="120"/>
        <w:rPr>
          <w:lang w:val="ru-RU"/>
        </w:rPr>
      </w:pPr>
    </w:p>
    <w:p w14:paraId="30ED6964" w14:textId="77777777" w:rsidR="002C4351" w:rsidRPr="00562BD8" w:rsidRDefault="004E7D31">
      <w:pPr>
        <w:spacing w:after="0" w:line="264" w:lineRule="auto"/>
        <w:ind w:left="120"/>
        <w:jc w:val="both"/>
        <w:rPr>
          <w:lang w:val="ru-RU"/>
        </w:rPr>
      </w:pPr>
      <w:r w:rsidRPr="00562BD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1EF0F9E5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62BD8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562BD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1DAF947E" w14:textId="77777777" w:rsidR="002C4351" w:rsidRPr="00562BD8" w:rsidRDefault="004E7D3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73E0787E" w14:textId="77777777" w:rsidR="002C4351" w:rsidRPr="00562BD8" w:rsidRDefault="004E7D3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057B67FF" w14:textId="77777777" w:rsidR="002C4351" w:rsidRPr="00562BD8" w:rsidRDefault="004E7D3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6A515C9A" w14:textId="77777777" w:rsidR="002C4351" w:rsidRPr="00562BD8" w:rsidRDefault="004E7D3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4E5A7E46" w14:textId="77777777" w:rsidR="002C4351" w:rsidRPr="00562BD8" w:rsidRDefault="004E7D3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00AB26B7" w14:textId="77777777" w:rsidR="002C4351" w:rsidRPr="00562BD8" w:rsidRDefault="004E7D3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14:paraId="40F8E172" w14:textId="77777777" w:rsidR="002C4351" w:rsidRPr="00562BD8" w:rsidRDefault="004E7D3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26ED9747" w14:textId="77777777" w:rsidR="002C4351" w:rsidRPr="00562BD8" w:rsidRDefault="004E7D3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03D13AF7" w14:textId="77777777" w:rsidR="002C4351" w:rsidRPr="00562BD8" w:rsidRDefault="004E7D3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0CCFC3BD" w14:textId="77777777" w:rsidR="002C4351" w:rsidRPr="00562BD8" w:rsidRDefault="004E7D3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1994F15F" w14:textId="77777777" w:rsidR="002C4351" w:rsidRPr="00562BD8" w:rsidRDefault="004E7D3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01FC7679" w14:textId="77777777" w:rsidR="002C4351" w:rsidRPr="00562BD8" w:rsidRDefault="004E7D3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4D59B2D5" w14:textId="77777777" w:rsidR="002C4351" w:rsidRPr="00562BD8" w:rsidRDefault="004E7D3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14:paraId="052E7C09" w14:textId="77777777" w:rsidR="002C4351" w:rsidRPr="00562BD8" w:rsidRDefault="004E7D3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635929E7" w14:textId="77777777" w:rsidR="002C4351" w:rsidRPr="00562BD8" w:rsidRDefault="004E7D3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6EA96B71" w14:textId="77777777" w:rsidR="002C4351" w:rsidRPr="00562BD8" w:rsidRDefault="002C4351">
      <w:pPr>
        <w:spacing w:after="0" w:line="264" w:lineRule="auto"/>
        <w:ind w:left="120"/>
        <w:jc w:val="both"/>
        <w:rPr>
          <w:lang w:val="ru-RU"/>
        </w:rPr>
      </w:pPr>
    </w:p>
    <w:p w14:paraId="748BB6CC" w14:textId="77777777" w:rsidR="002C4351" w:rsidRPr="00562BD8" w:rsidRDefault="004E7D31">
      <w:pPr>
        <w:spacing w:after="0" w:line="264" w:lineRule="auto"/>
        <w:ind w:left="120"/>
        <w:jc w:val="both"/>
        <w:rPr>
          <w:lang w:val="ru-RU"/>
        </w:rPr>
      </w:pPr>
      <w:r w:rsidRPr="00562BD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EF0ADEA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62BD8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562BD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624CC2F2" w14:textId="77777777" w:rsidR="002C4351" w:rsidRPr="00562BD8" w:rsidRDefault="004E7D3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35DFAF0F" w14:textId="77777777" w:rsidR="002C4351" w:rsidRPr="00562BD8" w:rsidRDefault="004E7D3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614B9090" w14:textId="77777777" w:rsidR="002C4351" w:rsidRPr="00562BD8" w:rsidRDefault="004E7D3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562B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14:paraId="2AF5D468" w14:textId="77777777" w:rsidR="002C4351" w:rsidRPr="00562BD8" w:rsidRDefault="004E7D3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33E2696E" w14:textId="77777777" w:rsidR="002C4351" w:rsidRPr="00562BD8" w:rsidRDefault="004E7D3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0FF37E06" w14:textId="77777777" w:rsidR="002C4351" w:rsidRPr="00562BD8" w:rsidRDefault="004E7D3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0B367696" w14:textId="77777777" w:rsidR="002C4351" w:rsidRPr="00562BD8" w:rsidRDefault="004E7D3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43701A21" w14:textId="77777777" w:rsidR="002C4351" w:rsidRPr="00562BD8" w:rsidRDefault="004E7D3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3EA74253" w14:textId="77777777" w:rsidR="002C4351" w:rsidRPr="00562BD8" w:rsidRDefault="004E7D3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31A837EE" w14:textId="77777777" w:rsidR="002C4351" w:rsidRPr="00562BD8" w:rsidRDefault="004E7D3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1D766DC5" w14:textId="77777777" w:rsidR="002C4351" w:rsidRPr="00562BD8" w:rsidRDefault="004E7D3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635DDCE8" w14:textId="77777777" w:rsidR="002C4351" w:rsidRPr="00562BD8" w:rsidRDefault="004E7D3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22F08EEB" w14:textId="77777777" w:rsidR="002C4351" w:rsidRPr="00562BD8" w:rsidRDefault="004E7D3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01A790A9" w14:textId="77777777" w:rsidR="002C4351" w:rsidRPr="00562BD8" w:rsidRDefault="004E7D3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14655B38" w14:textId="77777777" w:rsidR="002C4351" w:rsidRPr="00562BD8" w:rsidRDefault="004E7D3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0F693330" w14:textId="77777777" w:rsidR="002C4351" w:rsidRPr="00562BD8" w:rsidRDefault="004E7D3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51DD6E1F" w14:textId="77777777" w:rsidR="002C4351" w:rsidRPr="00562BD8" w:rsidRDefault="004E7D3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14:paraId="36D68DDE" w14:textId="77777777" w:rsidR="002C4351" w:rsidRPr="00562BD8" w:rsidRDefault="004E7D3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600D3D56" w14:textId="77777777" w:rsidR="002C4351" w:rsidRPr="00562BD8" w:rsidRDefault="004E7D3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14:paraId="76F6F537" w14:textId="77777777" w:rsidR="002C4351" w:rsidRPr="00562BD8" w:rsidRDefault="002C4351">
      <w:pPr>
        <w:spacing w:after="0" w:line="264" w:lineRule="auto"/>
        <w:ind w:left="120"/>
        <w:jc w:val="both"/>
        <w:rPr>
          <w:lang w:val="ru-RU"/>
        </w:rPr>
      </w:pPr>
    </w:p>
    <w:p w14:paraId="7B2A2B2C" w14:textId="77777777" w:rsidR="002C4351" w:rsidRPr="00562BD8" w:rsidRDefault="004E7D31">
      <w:pPr>
        <w:spacing w:after="0" w:line="264" w:lineRule="auto"/>
        <w:ind w:left="120"/>
        <w:jc w:val="both"/>
        <w:rPr>
          <w:lang w:val="ru-RU"/>
        </w:rPr>
      </w:pPr>
      <w:r w:rsidRPr="00562BD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1BC74247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62BD8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562BD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46466B0B" w14:textId="77777777" w:rsidR="002C4351" w:rsidRPr="00562BD8" w:rsidRDefault="004E7D3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16856941" w14:textId="77777777" w:rsidR="002C4351" w:rsidRPr="00562BD8" w:rsidRDefault="004E7D3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17239771" w14:textId="77777777" w:rsidR="002C4351" w:rsidRPr="00562BD8" w:rsidRDefault="004E7D3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4B757FB3" w14:textId="77777777" w:rsidR="002C4351" w:rsidRPr="00562BD8" w:rsidRDefault="004E7D3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75B0D1F6" w14:textId="77777777" w:rsidR="002C4351" w:rsidRPr="00562BD8" w:rsidRDefault="004E7D3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1B73C5B4" w14:textId="77777777" w:rsidR="002C4351" w:rsidRPr="00562BD8" w:rsidRDefault="004E7D3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43743D44" w14:textId="77777777" w:rsidR="002C4351" w:rsidRPr="00562BD8" w:rsidRDefault="004E7D3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5D5F405A" w14:textId="77777777" w:rsidR="002C4351" w:rsidRPr="00562BD8" w:rsidRDefault="004E7D3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2A34B70E" w14:textId="77777777" w:rsidR="002C4351" w:rsidRPr="00562BD8" w:rsidRDefault="004E7D3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435F5F50" w14:textId="77777777" w:rsidR="002C4351" w:rsidRPr="00562BD8" w:rsidRDefault="004E7D3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3CD867FD" w14:textId="77777777" w:rsidR="002C4351" w:rsidRPr="00562BD8" w:rsidRDefault="004E7D3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551A2C47" w14:textId="77777777" w:rsidR="002C4351" w:rsidRPr="00562BD8" w:rsidRDefault="004E7D3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682171B0" w14:textId="77777777" w:rsidR="002C4351" w:rsidRPr="00562BD8" w:rsidRDefault="004E7D3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66135B3B" w14:textId="77777777" w:rsidR="002C4351" w:rsidRPr="00562BD8" w:rsidRDefault="004E7D3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0F9FCEAA" w14:textId="77777777" w:rsidR="002C4351" w:rsidRPr="00562BD8" w:rsidRDefault="004E7D3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00C7F646" w14:textId="77777777" w:rsidR="002C4351" w:rsidRPr="00562BD8" w:rsidRDefault="004E7D3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123F9CD8" w14:textId="77777777" w:rsidR="002C4351" w:rsidRDefault="004E7D31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D70D3E7" w14:textId="77777777" w:rsidR="002C4351" w:rsidRPr="00562BD8" w:rsidRDefault="004E7D3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5C7E0432" w14:textId="77777777" w:rsidR="002C4351" w:rsidRPr="00562BD8" w:rsidRDefault="004E7D3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6973C7FE" w14:textId="77777777" w:rsidR="002C4351" w:rsidRPr="00562BD8" w:rsidRDefault="004E7D3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19CC4AEB" w14:textId="77777777" w:rsidR="002C4351" w:rsidRPr="00562BD8" w:rsidRDefault="004E7D3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4D62E593" w14:textId="77777777" w:rsidR="002C4351" w:rsidRPr="00562BD8" w:rsidRDefault="002C4351">
      <w:pPr>
        <w:spacing w:after="0" w:line="264" w:lineRule="auto"/>
        <w:ind w:left="120"/>
        <w:jc w:val="both"/>
        <w:rPr>
          <w:lang w:val="ru-RU"/>
        </w:rPr>
      </w:pPr>
    </w:p>
    <w:p w14:paraId="660E07D3" w14:textId="77777777" w:rsidR="002C4351" w:rsidRPr="00562BD8" w:rsidRDefault="004E7D31">
      <w:pPr>
        <w:spacing w:after="0" w:line="264" w:lineRule="auto"/>
        <w:ind w:left="120"/>
        <w:jc w:val="both"/>
        <w:rPr>
          <w:lang w:val="ru-RU"/>
        </w:rPr>
      </w:pPr>
      <w:r w:rsidRPr="00562BD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434F182C" w14:textId="77777777" w:rsidR="002C4351" w:rsidRPr="00562BD8" w:rsidRDefault="004E7D31">
      <w:pPr>
        <w:spacing w:after="0" w:line="264" w:lineRule="auto"/>
        <w:ind w:firstLine="600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62BD8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562BD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4C5F26C0" w14:textId="77777777" w:rsidR="002C4351" w:rsidRPr="00562BD8" w:rsidRDefault="004E7D3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795E7AA0" w14:textId="77777777" w:rsidR="002C4351" w:rsidRPr="00562BD8" w:rsidRDefault="004E7D3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14:paraId="38933506" w14:textId="77777777" w:rsidR="002C4351" w:rsidRDefault="004E7D31">
      <w:pPr>
        <w:numPr>
          <w:ilvl w:val="0"/>
          <w:numId w:val="43"/>
        </w:numPr>
        <w:spacing w:after="0" w:line="264" w:lineRule="auto"/>
        <w:jc w:val="both"/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02660C69" w14:textId="77777777" w:rsidR="002C4351" w:rsidRPr="00562BD8" w:rsidRDefault="004E7D3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1FF6DAD5" w14:textId="77777777" w:rsidR="002C4351" w:rsidRPr="00562BD8" w:rsidRDefault="004E7D3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14:paraId="5C35EA2E" w14:textId="77777777" w:rsidR="002C4351" w:rsidRPr="00562BD8" w:rsidRDefault="004E7D3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14:paraId="1B65DE86" w14:textId="77777777" w:rsidR="002C4351" w:rsidRPr="00562BD8" w:rsidRDefault="004E7D3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2E167F2A" w14:textId="77777777" w:rsidR="002C4351" w:rsidRPr="00562BD8" w:rsidRDefault="004E7D3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301948D9" w14:textId="77777777" w:rsidR="002C4351" w:rsidRPr="00562BD8" w:rsidRDefault="004E7D3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550C7776" w14:textId="77777777" w:rsidR="002C4351" w:rsidRPr="00562BD8" w:rsidRDefault="004E7D3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562B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5A4FC068" w14:textId="77777777" w:rsidR="002C4351" w:rsidRPr="00562BD8" w:rsidRDefault="004E7D3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40954E1E" w14:textId="77777777" w:rsidR="002C4351" w:rsidRPr="00562BD8" w:rsidRDefault="004E7D3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3AE2A3CC" w14:textId="77777777" w:rsidR="002C4351" w:rsidRPr="00562BD8" w:rsidRDefault="004E7D3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23B2AD37" w14:textId="77777777" w:rsidR="002C4351" w:rsidRPr="00562BD8" w:rsidRDefault="004E7D3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18ABE43C" w14:textId="77777777" w:rsidR="002C4351" w:rsidRPr="00562BD8" w:rsidRDefault="004E7D3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155F8FB1" w14:textId="77777777" w:rsidR="002C4351" w:rsidRPr="00562BD8" w:rsidRDefault="004E7D3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14:paraId="0E182E21" w14:textId="77777777" w:rsidR="002C4351" w:rsidRPr="00562BD8" w:rsidRDefault="004E7D3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50AE5DA3" w14:textId="77777777" w:rsidR="002C4351" w:rsidRPr="00562BD8" w:rsidRDefault="004E7D3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4C4B1227" w14:textId="77777777" w:rsidR="002C4351" w:rsidRPr="00562BD8" w:rsidRDefault="004E7D3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77043722" w14:textId="77777777" w:rsidR="002C4351" w:rsidRPr="00562BD8" w:rsidRDefault="004E7D3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77C412CD" w14:textId="77777777" w:rsidR="002C4351" w:rsidRPr="00562BD8" w:rsidRDefault="004E7D3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381241A0" w14:textId="77777777" w:rsidR="002C4351" w:rsidRPr="00562BD8" w:rsidRDefault="004E7D3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2F6C7A68" w14:textId="77777777" w:rsidR="002C4351" w:rsidRPr="00562BD8" w:rsidRDefault="004E7D3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6FA0B51B" w14:textId="77777777" w:rsidR="002C4351" w:rsidRPr="00562BD8" w:rsidRDefault="004E7D3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2BD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0350B809" w14:textId="77777777" w:rsidR="002C4351" w:rsidRPr="00562BD8" w:rsidRDefault="002C4351">
      <w:pPr>
        <w:rPr>
          <w:lang w:val="ru-RU"/>
        </w:rPr>
        <w:sectPr w:rsidR="002C4351" w:rsidRPr="00562BD8">
          <w:pgSz w:w="11906" w:h="16383"/>
          <w:pgMar w:top="1134" w:right="850" w:bottom="1134" w:left="1701" w:header="720" w:footer="720" w:gutter="0"/>
          <w:cols w:space="720"/>
        </w:sectPr>
      </w:pPr>
      <w:bookmarkStart w:id="3" w:name="block-24428031"/>
    </w:p>
    <w:bookmarkEnd w:id="3"/>
    <w:p w14:paraId="4AB0E20C" w14:textId="77777777" w:rsidR="002C4351" w:rsidRDefault="004E7D31">
      <w:pPr>
        <w:spacing w:after="0"/>
        <w:ind w:left="120"/>
      </w:pPr>
      <w:r w:rsidRPr="00562BD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EDCC9B7" w14:textId="77777777" w:rsidR="002C4351" w:rsidRDefault="004E7D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590"/>
        <w:gridCol w:w="1563"/>
        <w:gridCol w:w="1843"/>
        <w:gridCol w:w="1912"/>
        <w:gridCol w:w="2694"/>
      </w:tblGrid>
      <w:tr w:rsidR="002C4351" w14:paraId="60A6EF87" w14:textId="77777777">
        <w:trPr>
          <w:trHeight w:val="144"/>
          <w:tblCellSpacing w:w="0" w:type="dxa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335CC6" w14:textId="77777777" w:rsidR="002C4351" w:rsidRDefault="004E7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87B1C55" w14:textId="77777777" w:rsidR="002C4351" w:rsidRDefault="002C435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FA9ADA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13A352" w14:textId="77777777" w:rsidR="002C4351" w:rsidRDefault="002C43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6D39A9" w14:textId="77777777" w:rsidR="002C4351" w:rsidRDefault="004E7D3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49DD10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B29264" w14:textId="77777777" w:rsidR="002C4351" w:rsidRDefault="002C4351">
            <w:pPr>
              <w:spacing w:after="0"/>
              <w:ind w:left="135"/>
            </w:pPr>
          </w:p>
        </w:tc>
      </w:tr>
      <w:tr w:rsidR="002C4351" w14:paraId="702FB96A" w14:textId="7777777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3FE8C7" w14:textId="77777777" w:rsidR="002C4351" w:rsidRDefault="002C43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D21939" w14:textId="77777777" w:rsidR="002C4351" w:rsidRDefault="002C435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41E6E29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74D531" w14:textId="77777777" w:rsidR="002C4351" w:rsidRDefault="002C435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323786B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CF5C85" w14:textId="77777777" w:rsidR="002C4351" w:rsidRDefault="002C435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81CFDE8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45A8D5" w14:textId="77777777" w:rsidR="002C4351" w:rsidRDefault="002C43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6AD9BA" w14:textId="77777777" w:rsidR="002C4351" w:rsidRDefault="002C4351"/>
        </w:tc>
      </w:tr>
      <w:tr w:rsidR="002C4351" w14:paraId="168A2F81" w14:textId="7777777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E919A8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2C4351" w14:paraId="2D934AFB" w14:textId="7777777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E4D29E0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4C5131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7D37DF8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79483A3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78AE2C6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62AA89D" w14:textId="77777777" w:rsidR="002C4351" w:rsidRDefault="002C4351">
            <w:pPr>
              <w:spacing w:after="0"/>
              <w:ind w:left="135"/>
            </w:pPr>
          </w:p>
        </w:tc>
      </w:tr>
      <w:tr w:rsidR="002C4351" w14:paraId="66F66376" w14:textId="7777777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6B03EA7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603A60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0AC4713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C2F6158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0B644B6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B76C87F" w14:textId="77777777" w:rsidR="002C4351" w:rsidRDefault="002C4351">
            <w:pPr>
              <w:spacing w:after="0"/>
              <w:ind w:left="135"/>
            </w:pPr>
          </w:p>
        </w:tc>
      </w:tr>
      <w:tr w:rsidR="002C4351" w14:paraId="32447271" w14:textId="7777777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5528FF8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69D85D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69E3543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E6E1E23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186F38B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139D245" w14:textId="77777777" w:rsidR="002C4351" w:rsidRDefault="002C4351">
            <w:pPr>
              <w:spacing w:after="0"/>
              <w:ind w:left="135"/>
            </w:pPr>
          </w:p>
        </w:tc>
      </w:tr>
      <w:tr w:rsidR="002C4351" w14:paraId="5BB0ED68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E71692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A599762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117B39" w14:textId="77777777" w:rsidR="002C4351" w:rsidRDefault="002C4351"/>
        </w:tc>
      </w:tr>
      <w:tr w:rsidR="002C4351" w14:paraId="1EBEB773" w14:textId="7777777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90955C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2C4351" w14:paraId="773151FE" w14:textId="7777777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5908621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76612D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C7AD63D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F79A24C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8542A07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FDD4873" w14:textId="77777777" w:rsidR="002C4351" w:rsidRDefault="002C4351">
            <w:pPr>
              <w:spacing w:after="0"/>
              <w:ind w:left="135"/>
            </w:pPr>
          </w:p>
        </w:tc>
      </w:tr>
      <w:tr w:rsidR="002C4351" w14:paraId="48109E69" w14:textId="7777777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A2384E5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AE1656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49BD694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983D6FC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1DB7EFA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CA3195B" w14:textId="77777777" w:rsidR="002C4351" w:rsidRDefault="002C4351">
            <w:pPr>
              <w:spacing w:after="0"/>
              <w:ind w:left="135"/>
            </w:pPr>
          </w:p>
        </w:tc>
      </w:tr>
      <w:tr w:rsidR="002C4351" w14:paraId="1A01BDF2" w14:textId="7777777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09A00C7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1CBBF0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C62EABC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9D41493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82622EC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167135" w14:textId="77777777" w:rsidR="002C4351" w:rsidRDefault="002C4351">
            <w:pPr>
              <w:spacing w:after="0"/>
              <w:ind w:left="135"/>
            </w:pPr>
          </w:p>
        </w:tc>
      </w:tr>
      <w:tr w:rsidR="002C4351" w14:paraId="5F81C696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E0AF86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9BA93DF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C7DD4F" w14:textId="77777777" w:rsidR="002C4351" w:rsidRDefault="002C4351"/>
        </w:tc>
      </w:tr>
      <w:tr w:rsidR="002C4351" w14:paraId="3D091693" w14:textId="7777777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AC4CC0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2C4351" w14:paraId="5755F9C7" w14:textId="7777777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0B3E16B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DB7B72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21B9963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7D81DB1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8F7E804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98CBDB0" w14:textId="77777777" w:rsidR="002C4351" w:rsidRDefault="002C4351">
            <w:pPr>
              <w:spacing w:after="0"/>
              <w:ind w:left="135"/>
            </w:pPr>
          </w:p>
        </w:tc>
      </w:tr>
      <w:tr w:rsidR="002C4351" w14:paraId="4B43901F" w14:textId="7777777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85C3644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9A828E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68F4FBC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2F2CA72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74D4783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ABD4D18" w14:textId="77777777" w:rsidR="002C4351" w:rsidRDefault="002C4351">
            <w:pPr>
              <w:spacing w:after="0"/>
              <w:ind w:left="135"/>
            </w:pPr>
          </w:p>
        </w:tc>
      </w:tr>
      <w:tr w:rsidR="002C4351" w14:paraId="79F24388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FCDF95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51A4DAA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225A63" w14:textId="77777777" w:rsidR="002C4351" w:rsidRDefault="002C4351"/>
        </w:tc>
      </w:tr>
      <w:tr w:rsidR="002C4351" w14:paraId="290B397C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15A1C1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EEB51EF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4B34273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C08FCBD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FD492A9" w14:textId="77777777" w:rsidR="002C4351" w:rsidRDefault="002C4351">
            <w:pPr>
              <w:spacing w:after="0"/>
              <w:ind w:left="135"/>
            </w:pPr>
          </w:p>
        </w:tc>
      </w:tr>
      <w:tr w:rsidR="002C4351" w14:paraId="3966B1BD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A90697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56E9FB4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FF195DB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20EC7C1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C11FEBE" w14:textId="77777777" w:rsidR="002C4351" w:rsidRDefault="002C4351"/>
        </w:tc>
      </w:tr>
    </w:tbl>
    <w:p w14:paraId="33BD7D06" w14:textId="77777777" w:rsidR="002C4351" w:rsidRDefault="002C4351">
      <w:pPr>
        <w:sectPr w:rsidR="002C43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720F19" w14:textId="77777777" w:rsidR="002C4351" w:rsidRDefault="004E7D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4391"/>
        <w:gridCol w:w="1642"/>
        <w:gridCol w:w="1843"/>
        <w:gridCol w:w="1912"/>
        <w:gridCol w:w="2837"/>
      </w:tblGrid>
      <w:tr w:rsidR="002C4351" w14:paraId="5FA13285" w14:textId="77777777">
        <w:trPr>
          <w:trHeight w:val="144"/>
          <w:tblCellSpacing w:w="0" w:type="dxa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B9E33C" w14:textId="77777777" w:rsidR="002C4351" w:rsidRDefault="004E7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F4F54A2" w14:textId="77777777" w:rsidR="002C4351" w:rsidRDefault="002C435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6E8A8A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C5B91B" w14:textId="77777777" w:rsidR="002C4351" w:rsidRDefault="002C43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5B2D01" w14:textId="77777777" w:rsidR="002C4351" w:rsidRDefault="004E7D3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DA644B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465E6D" w14:textId="77777777" w:rsidR="002C4351" w:rsidRDefault="002C4351">
            <w:pPr>
              <w:spacing w:after="0"/>
              <w:ind w:left="135"/>
            </w:pPr>
          </w:p>
        </w:tc>
      </w:tr>
      <w:tr w:rsidR="002C4351" w14:paraId="28F0AC6A" w14:textId="7777777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1BF7A0" w14:textId="77777777" w:rsidR="002C4351" w:rsidRDefault="002C43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F790C3" w14:textId="77777777" w:rsidR="002C4351" w:rsidRDefault="002C435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979684C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A3152E" w14:textId="77777777" w:rsidR="002C4351" w:rsidRDefault="002C435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870834B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699835" w14:textId="77777777" w:rsidR="002C4351" w:rsidRDefault="002C435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100F96E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6DB213" w14:textId="77777777" w:rsidR="002C4351" w:rsidRDefault="002C43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5556D4" w14:textId="77777777" w:rsidR="002C4351" w:rsidRDefault="002C4351"/>
        </w:tc>
      </w:tr>
      <w:tr w:rsidR="002C4351" w14:paraId="5F923982" w14:textId="7777777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1332D7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2C4351" w14:paraId="20BE30CE" w14:textId="7777777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7B518CB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984D666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821D8CE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58710D5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99D857B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16B22D" w14:textId="77777777" w:rsidR="002C4351" w:rsidRDefault="002C4351">
            <w:pPr>
              <w:spacing w:after="0"/>
              <w:ind w:left="135"/>
            </w:pPr>
          </w:p>
        </w:tc>
      </w:tr>
      <w:tr w:rsidR="002C4351" w14:paraId="700A1F39" w14:textId="7777777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B631B1D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413FDED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E01577E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4867A47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60DD938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C533AF9" w14:textId="77777777" w:rsidR="002C4351" w:rsidRDefault="002C4351">
            <w:pPr>
              <w:spacing w:after="0"/>
              <w:ind w:left="135"/>
            </w:pPr>
          </w:p>
        </w:tc>
      </w:tr>
      <w:tr w:rsidR="002C4351" w14:paraId="526D034A" w14:textId="7777777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F5CB376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25D831F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87BFA27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738855B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E60D012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1B1E7A" w14:textId="77777777" w:rsidR="002C4351" w:rsidRDefault="002C4351">
            <w:pPr>
              <w:spacing w:after="0"/>
              <w:ind w:left="135"/>
            </w:pPr>
          </w:p>
        </w:tc>
      </w:tr>
      <w:tr w:rsidR="002C4351" w14:paraId="0C69C844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2406F9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02C572B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190F38" w14:textId="77777777" w:rsidR="002C4351" w:rsidRDefault="002C4351"/>
        </w:tc>
      </w:tr>
      <w:tr w:rsidR="002C4351" w14:paraId="666BA3F8" w14:textId="7777777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3481FD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2C4351" w14:paraId="249462F2" w14:textId="7777777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A7E51DC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B174CEC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7EED811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0E3F864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4BCE3AD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774B66" w14:textId="77777777" w:rsidR="002C4351" w:rsidRDefault="002C4351">
            <w:pPr>
              <w:spacing w:after="0"/>
              <w:ind w:left="135"/>
            </w:pPr>
          </w:p>
        </w:tc>
      </w:tr>
      <w:tr w:rsidR="002C4351" w14:paraId="654E2C7B" w14:textId="7777777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BA49E0D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5504525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3796FFD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4CA04B1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522D497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44279F9" w14:textId="77777777" w:rsidR="002C4351" w:rsidRDefault="002C4351">
            <w:pPr>
              <w:spacing w:after="0"/>
              <w:ind w:left="135"/>
            </w:pPr>
          </w:p>
        </w:tc>
      </w:tr>
      <w:tr w:rsidR="002C4351" w14:paraId="02D92E25" w14:textId="7777777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30D6186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363084E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9425BC5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1C797B2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1133658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18AE08" w14:textId="77777777" w:rsidR="002C4351" w:rsidRDefault="002C4351">
            <w:pPr>
              <w:spacing w:after="0"/>
              <w:ind w:left="135"/>
            </w:pPr>
          </w:p>
        </w:tc>
      </w:tr>
      <w:tr w:rsidR="002C4351" w14:paraId="68E71C80" w14:textId="7777777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0CBEE9F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A8E37EA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D03B094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199C374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2EC20FD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BA80AD" w14:textId="77777777" w:rsidR="002C4351" w:rsidRDefault="002C4351">
            <w:pPr>
              <w:spacing w:after="0"/>
              <w:ind w:left="135"/>
            </w:pPr>
          </w:p>
        </w:tc>
      </w:tr>
      <w:tr w:rsidR="002C4351" w14:paraId="6CDC2FA3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3D486C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B101C9F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26BAE1" w14:textId="77777777" w:rsidR="002C4351" w:rsidRDefault="002C4351"/>
        </w:tc>
      </w:tr>
      <w:tr w:rsidR="002C4351" w14:paraId="1EA5588D" w14:textId="7777777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1C819D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2C4351" w14:paraId="0D62D969" w14:textId="7777777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842DE02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84BC2D3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D7DF92A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4CC71F0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23BC813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774A1C" w14:textId="77777777" w:rsidR="002C4351" w:rsidRDefault="002C4351">
            <w:pPr>
              <w:spacing w:after="0"/>
              <w:ind w:left="135"/>
            </w:pPr>
          </w:p>
        </w:tc>
      </w:tr>
      <w:tr w:rsidR="002C4351" w14:paraId="5529DECC" w14:textId="7777777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43B3E54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D2E44D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88D11E6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6F479AC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BECA283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234C10" w14:textId="77777777" w:rsidR="002C4351" w:rsidRDefault="002C4351">
            <w:pPr>
              <w:spacing w:after="0"/>
              <w:ind w:left="135"/>
            </w:pPr>
          </w:p>
        </w:tc>
      </w:tr>
      <w:tr w:rsidR="002C4351" w14:paraId="05A4288A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5521E9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702AD67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C32661" w14:textId="77777777" w:rsidR="002C4351" w:rsidRDefault="002C4351"/>
        </w:tc>
      </w:tr>
      <w:tr w:rsidR="002C4351" w14:paraId="40E28197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B3ECAF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28BB20A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43A19E1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3FF83F5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C76492F" w14:textId="77777777" w:rsidR="002C4351" w:rsidRDefault="002C4351">
            <w:pPr>
              <w:spacing w:after="0"/>
              <w:ind w:left="135"/>
            </w:pPr>
          </w:p>
        </w:tc>
      </w:tr>
      <w:tr w:rsidR="002C4351" w14:paraId="642CB0E8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925ED0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64C2D0D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3691D3E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293C558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067112" w14:textId="77777777" w:rsidR="002C4351" w:rsidRDefault="002C4351"/>
        </w:tc>
      </w:tr>
    </w:tbl>
    <w:p w14:paraId="218B9E4F" w14:textId="77777777" w:rsidR="002C4351" w:rsidRDefault="002C4351">
      <w:pPr>
        <w:sectPr w:rsidR="002C43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44F101" w14:textId="77777777" w:rsidR="002C4351" w:rsidRDefault="004E7D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4391"/>
        <w:gridCol w:w="1642"/>
        <w:gridCol w:w="1843"/>
        <w:gridCol w:w="1912"/>
        <w:gridCol w:w="2837"/>
      </w:tblGrid>
      <w:tr w:rsidR="002C4351" w14:paraId="3B8DB2CC" w14:textId="77777777">
        <w:trPr>
          <w:trHeight w:val="144"/>
          <w:tblCellSpacing w:w="0" w:type="dxa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DE5E98" w14:textId="77777777" w:rsidR="002C4351" w:rsidRDefault="004E7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4DFE600" w14:textId="77777777" w:rsidR="002C4351" w:rsidRDefault="002C435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8786B5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47BF7E" w14:textId="77777777" w:rsidR="002C4351" w:rsidRDefault="002C43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8A3AC9" w14:textId="77777777" w:rsidR="002C4351" w:rsidRDefault="004E7D3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FE0E29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71E5E7" w14:textId="77777777" w:rsidR="002C4351" w:rsidRDefault="002C4351">
            <w:pPr>
              <w:spacing w:after="0"/>
              <w:ind w:left="135"/>
            </w:pPr>
          </w:p>
        </w:tc>
      </w:tr>
      <w:tr w:rsidR="002C4351" w14:paraId="26FE3F3B" w14:textId="7777777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111AD2" w14:textId="77777777" w:rsidR="002C4351" w:rsidRDefault="002C43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3EB48C" w14:textId="77777777" w:rsidR="002C4351" w:rsidRDefault="002C435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5A11290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51DE86" w14:textId="77777777" w:rsidR="002C4351" w:rsidRDefault="002C435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2D2AE11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6CB7E3" w14:textId="77777777" w:rsidR="002C4351" w:rsidRDefault="002C435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0D76704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97DF57" w14:textId="77777777" w:rsidR="002C4351" w:rsidRDefault="002C43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5FF31C" w14:textId="77777777" w:rsidR="002C4351" w:rsidRDefault="002C4351"/>
        </w:tc>
      </w:tr>
      <w:tr w:rsidR="002C4351" w14:paraId="7C6CBE17" w14:textId="7777777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CC8DE8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2C4351" w:rsidRPr="00984E1F" w14:paraId="5EF61E30" w14:textId="7777777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2C57D21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D5E46D0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4CF5BB9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1FEB0F4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2D77E4D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014F48A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4351" w:rsidRPr="00984E1F" w14:paraId="1FD1C567" w14:textId="7777777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2F0EFEE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03144CC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D28F696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788C657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52DB606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ACC36C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4351" w:rsidRPr="00984E1F" w14:paraId="6D00F356" w14:textId="7777777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D8EB89D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74D41B6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9DEEBC9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80863D9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4EB4FE6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65231E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4351" w14:paraId="37CEC40A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842858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10CACC8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4D5550" w14:textId="77777777" w:rsidR="002C4351" w:rsidRDefault="002C4351"/>
        </w:tc>
      </w:tr>
      <w:tr w:rsidR="002C4351" w14:paraId="45D07E88" w14:textId="7777777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4395A4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2C4351" w:rsidRPr="00984E1F" w14:paraId="1F83AD7D" w14:textId="7777777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A930BF5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63EAD11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D8230B4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69346D4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B10F9E6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4FBFF3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4351" w:rsidRPr="00984E1F" w14:paraId="59838F7B" w14:textId="7777777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9A35095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9571223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C5F906D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934528E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74FEAD3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FF0874E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4351" w:rsidRPr="00984E1F" w14:paraId="3DE360D5" w14:textId="7777777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7243ADA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3F27684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7B97E11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2264365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0F43EDA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1BFDC6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4351" w:rsidRPr="00984E1F" w14:paraId="02E36ADF" w14:textId="7777777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706A54B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50006E3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D1507BB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AD685E6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2DB90C9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C4E4CC2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4351" w:rsidRPr="00984E1F" w14:paraId="26FD2AA1" w14:textId="7777777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987AFEC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574D272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DBA2480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917081C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39EEA31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8B59B4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4351" w:rsidRPr="00984E1F" w14:paraId="1E944CCA" w14:textId="7777777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9592CF7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D1EEEB3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6B8233E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12CCFAC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F27E4A2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7AEAF2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4351" w14:paraId="30427F08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529310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CE090B3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1BEC3C" w14:textId="77777777" w:rsidR="002C4351" w:rsidRDefault="002C4351"/>
        </w:tc>
      </w:tr>
      <w:tr w:rsidR="002C4351" w14:paraId="41130EEC" w14:textId="7777777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102975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2C4351" w:rsidRPr="00984E1F" w14:paraId="710FC8CD" w14:textId="7777777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3304E07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F2E284D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8CCEFEE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91D7520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A23032D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3D91D0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4351" w:rsidRPr="00984E1F" w14:paraId="1E7CD3C6" w14:textId="7777777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597646D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BF45821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7E5BC1D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36E5B03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BA63798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AF69DC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4351" w14:paraId="748A5402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D504E9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82A2F0B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5B8F04" w14:textId="77777777" w:rsidR="002C4351" w:rsidRDefault="002C4351"/>
        </w:tc>
      </w:tr>
      <w:tr w:rsidR="002C4351" w14:paraId="2A378EA4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C5BC78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1DC4F97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BE62167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69C6C8B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FD01B6" w14:textId="77777777" w:rsidR="002C4351" w:rsidRDefault="002C4351">
            <w:pPr>
              <w:spacing w:after="0"/>
              <w:ind w:left="135"/>
            </w:pPr>
          </w:p>
        </w:tc>
      </w:tr>
      <w:tr w:rsidR="002C4351" w14:paraId="7F2F709F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67F628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F5B2870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72B043E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84E70CE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44A3DBE" w14:textId="77777777" w:rsidR="002C4351" w:rsidRDefault="002C4351"/>
        </w:tc>
      </w:tr>
    </w:tbl>
    <w:p w14:paraId="5A00725B" w14:textId="77777777" w:rsidR="002C4351" w:rsidRDefault="002C4351">
      <w:pPr>
        <w:sectPr w:rsidR="002C43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2FEACB" w14:textId="77777777" w:rsidR="002C4351" w:rsidRDefault="004E7D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5"/>
        <w:gridCol w:w="4498"/>
        <w:gridCol w:w="1602"/>
        <w:gridCol w:w="1843"/>
        <w:gridCol w:w="1912"/>
        <w:gridCol w:w="2839"/>
      </w:tblGrid>
      <w:tr w:rsidR="002C4351" w14:paraId="7037FB77" w14:textId="77777777">
        <w:trPr>
          <w:trHeight w:val="144"/>
          <w:tblCellSpacing w:w="0" w:type="dxa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4F5080" w14:textId="77777777" w:rsidR="002C4351" w:rsidRDefault="004E7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0D027C6" w14:textId="77777777" w:rsidR="002C4351" w:rsidRDefault="002C435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92B8B6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C4F989" w14:textId="77777777" w:rsidR="002C4351" w:rsidRDefault="002C43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A5A0F6" w14:textId="77777777" w:rsidR="002C4351" w:rsidRDefault="004E7D3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1CCCF2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EF0FA4" w14:textId="77777777" w:rsidR="002C4351" w:rsidRDefault="002C4351">
            <w:pPr>
              <w:spacing w:after="0"/>
              <w:ind w:left="135"/>
            </w:pPr>
          </w:p>
        </w:tc>
      </w:tr>
      <w:tr w:rsidR="002C4351" w14:paraId="666E24AB" w14:textId="7777777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B6EBDC" w14:textId="77777777" w:rsidR="002C4351" w:rsidRDefault="002C43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83127E" w14:textId="77777777" w:rsidR="002C4351" w:rsidRDefault="002C4351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1692EC2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33B127" w14:textId="77777777" w:rsidR="002C4351" w:rsidRDefault="002C4351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91FF57E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19B1D2" w14:textId="77777777" w:rsidR="002C4351" w:rsidRDefault="002C4351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6C7B754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D0FD09" w14:textId="77777777" w:rsidR="002C4351" w:rsidRDefault="002C43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883536" w14:textId="77777777" w:rsidR="002C4351" w:rsidRDefault="002C4351"/>
        </w:tc>
      </w:tr>
      <w:tr w:rsidR="002C4351" w14:paraId="49496FDB" w14:textId="7777777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819BF9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2C4351" w:rsidRPr="00984E1F" w14:paraId="69AE7854" w14:textId="77777777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154FA94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41DC752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574808A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173E941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6C82227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6D30D36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C4351" w:rsidRPr="00984E1F" w14:paraId="3B675E73" w14:textId="77777777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54B12B1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C190AE3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7C3603C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D4FB95C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686D6E9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DEF9658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C4351" w:rsidRPr="00984E1F" w14:paraId="610A54D5" w14:textId="77777777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79F2943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FFEADC0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85CAAB7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60E1402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5226F4A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5142633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C4351" w14:paraId="76358A22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655534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E82A653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33905A" w14:textId="77777777" w:rsidR="002C4351" w:rsidRDefault="002C4351"/>
        </w:tc>
      </w:tr>
      <w:tr w:rsidR="002C4351" w14:paraId="6CDFAEF4" w14:textId="7777777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F013874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2C4351" w:rsidRPr="00984E1F" w14:paraId="373E5F45" w14:textId="77777777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C47A75F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3ECD488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FA24A42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007B28C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2598658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F839D82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C4351" w:rsidRPr="00984E1F" w14:paraId="09FF35C6" w14:textId="77777777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ED998C7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CC70BC5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B1B599C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34995BC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901FBAE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C210666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C4351" w:rsidRPr="00984E1F" w14:paraId="712DF506" w14:textId="77777777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EBEA1AE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24D6542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E324EAC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B00F114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E2D68E0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F1D46B3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C4351" w:rsidRPr="00984E1F" w14:paraId="107D085C" w14:textId="77777777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B1DE9A2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598A879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C83DB6A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985207E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33C30FA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72FD14B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C4351" w14:paraId="7A9972B0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B66A4B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C1893EB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EF5B96" w14:textId="77777777" w:rsidR="002C4351" w:rsidRDefault="002C4351"/>
        </w:tc>
      </w:tr>
      <w:tr w:rsidR="002C4351" w14:paraId="6A671745" w14:textId="7777777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D1CB09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2C4351" w:rsidRPr="00984E1F" w14:paraId="4C8C77DE" w14:textId="77777777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FF4ADC7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8BB5A80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68BA49D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636D2C8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04121E3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DBDFC80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C4351" w:rsidRPr="00984E1F" w14:paraId="327A82D7" w14:textId="77777777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3DF506C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91D11BA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B3E0C40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668BA82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AC7DD19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079FA0D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C4351" w14:paraId="31C46BBC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FA3BD6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AD65064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D6E964" w14:textId="77777777" w:rsidR="002C4351" w:rsidRDefault="002C4351"/>
        </w:tc>
      </w:tr>
      <w:tr w:rsidR="002C4351" w14:paraId="3F47338F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65CCEF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7773CB28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045B1AC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CBDDBF0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AAB78D5" w14:textId="77777777" w:rsidR="002C4351" w:rsidRDefault="002C4351">
            <w:pPr>
              <w:spacing w:after="0"/>
              <w:ind w:left="135"/>
            </w:pPr>
          </w:p>
        </w:tc>
      </w:tr>
      <w:tr w:rsidR="002C4351" w14:paraId="128F4CD7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91C6EC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58891AA2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ECF9CF5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DC53042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0D911DE" w14:textId="77777777" w:rsidR="002C4351" w:rsidRDefault="002C4351"/>
        </w:tc>
      </w:tr>
    </w:tbl>
    <w:p w14:paraId="1E8389C2" w14:textId="77777777" w:rsidR="002C4351" w:rsidRDefault="002C4351">
      <w:pPr>
        <w:sectPr w:rsidR="002C43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488D0D" w14:textId="77777777" w:rsidR="002C4351" w:rsidRDefault="002C4351">
      <w:pPr>
        <w:sectPr w:rsidR="002C435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" w:name="block-24428029"/>
    </w:p>
    <w:p w14:paraId="755800B0" w14:textId="77777777" w:rsidR="002C4351" w:rsidRPr="00562BD8" w:rsidRDefault="004E7D31">
      <w:pPr>
        <w:spacing w:after="0"/>
        <w:ind w:left="120"/>
        <w:rPr>
          <w:lang w:val="ru-RU"/>
        </w:rPr>
      </w:pPr>
      <w:bookmarkStart w:id="5" w:name="block-24428034"/>
      <w:bookmarkEnd w:id="4"/>
      <w:r w:rsidRPr="00562BD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14:paraId="4C1F5F64" w14:textId="77777777" w:rsidR="002C4351" w:rsidRDefault="004E7D31">
      <w:pPr>
        <w:spacing w:after="0"/>
        <w:ind w:left="120"/>
      </w:pPr>
      <w:r w:rsidRPr="00562BD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696"/>
        <w:gridCol w:w="1169"/>
        <w:gridCol w:w="1843"/>
        <w:gridCol w:w="1912"/>
        <w:gridCol w:w="1349"/>
        <w:gridCol w:w="2223"/>
      </w:tblGrid>
      <w:tr w:rsidR="002C4351" w14:paraId="4AFE3804" w14:textId="77777777">
        <w:trPr>
          <w:trHeight w:val="144"/>
          <w:tblCellSpacing w:w="0" w:type="dxa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9B581E" w14:textId="77777777" w:rsidR="002C4351" w:rsidRDefault="004E7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4905A1A" w14:textId="77777777" w:rsidR="002C4351" w:rsidRDefault="002C435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DD842B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242E9B" w14:textId="77777777" w:rsidR="002C4351" w:rsidRDefault="002C43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1CA0A4" w14:textId="77777777" w:rsidR="002C4351" w:rsidRDefault="004E7D3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4B6D20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A62B49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D74E02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D88F4C" w14:textId="77777777" w:rsidR="002C4351" w:rsidRDefault="002C4351">
            <w:pPr>
              <w:spacing w:after="0"/>
              <w:ind w:left="135"/>
            </w:pPr>
          </w:p>
        </w:tc>
      </w:tr>
      <w:tr w:rsidR="002C4351" w14:paraId="48CBBE4B" w14:textId="7777777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B7D064" w14:textId="77777777" w:rsidR="002C4351" w:rsidRDefault="002C43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C24520" w14:textId="77777777" w:rsidR="002C4351" w:rsidRDefault="002C435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E2AA54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AD19DA" w14:textId="77777777" w:rsidR="002C4351" w:rsidRDefault="002C435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C5A906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F21A14" w14:textId="77777777" w:rsidR="002C4351" w:rsidRDefault="002C435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DF555F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DAEAC4" w14:textId="77777777" w:rsidR="002C4351" w:rsidRDefault="002C43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6D1F18" w14:textId="77777777" w:rsidR="002C4351" w:rsidRDefault="002C43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4EB6E8" w14:textId="77777777" w:rsidR="002C4351" w:rsidRDefault="002C4351"/>
        </w:tc>
      </w:tr>
      <w:tr w:rsidR="002C4351" w14:paraId="07334410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501F2F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C9230B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523616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F1C2B5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C775FD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065BC1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FAC3B8" w14:textId="77777777" w:rsidR="002C4351" w:rsidRDefault="002C4351">
            <w:pPr>
              <w:spacing w:after="0"/>
              <w:ind w:left="135"/>
            </w:pPr>
          </w:p>
        </w:tc>
      </w:tr>
      <w:tr w:rsidR="002C4351" w14:paraId="5751E45D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C6C199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FDF5BA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C8D709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EE2E69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77708D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259530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D8FC40" w14:textId="77777777" w:rsidR="002C4351" w:rsidRDefault="002C4351">
            <w:pPr>
              <w:spacing w:after="0"/>
              <w:ind w:left="135"/>
            </w:pPr>
          </w:p>
        </w:tc>
      </w:tr>
      <w:tr w:rsidR="002C4351" w14:paraId="2CCB6197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B297B4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72BF04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16C237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256F94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365210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F70CB8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AFF809" w14:textId="77777777" w:rsidR="002C4351" w:rsidRDefault="002C4351">
            <w:pPr>
              <w:spacing w:after="0"/>
              <w:ind w:left="135"/>
            </w:pPr>
          </w:p>
        </w:tc>
      </w:tr>
      <w:tr w:rsidR="002C4351" w14:paraId="2EDDEC62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6B9C0D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4E490E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558FFB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814741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9775DC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914C51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299FA2" w14:textId="77777777" w:rsidR="002C4351" w:rsidRDefault="002C4351">
            <w:pPr>
              <w:spacing w:after="0"/>
              <w:ind w:left="135"/>
            </w:pPr>
          </w:p>
        </w:tc>
      </w:tr>
      <w:tr w:rsidR="002C4351" w14:paraId="41556F4A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C23FF9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1CFB2A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DC4D95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990002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A20D04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DA2673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01D501" w14:textId="77777777" w:rsidR="002C4351" w:rsidRDefault="002C4351">
            <w:pPr>
              <w:spacing w:after="0"/>
              <w:ind w:left="135"/>
            </w:pPr>
          </w:p>
        </w:tc>
      </w:tr>
      <w:tr w:rsidR="002C4351" w14:paraId="0A1067FE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9B4141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230626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AFA7BC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C2BF86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3A448D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64E35D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73304B" w14:textId="77777777" w:rsidR="002C4351" w:rsidRDefault="002C4351">
            <w:pPr>
              <w:spacing w:after="0"/>
              <w:ind w:left="135"/>
            </w:pPr>
          </w:p>
        </w:tc>
      </w:tr>
      <w:tr w:rsidR="002C4351" w14:paraId="5677C329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723E56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CE3285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750AE1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2F4F87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0AB633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FC994B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91B920" w14:textId="77777777" w:rsidR="002C4351" w:rsidRDefault="002C4351">
            <w:pPr>
              <w:spacing w:after="0"/>
              <w:ind w:left="135"/>
            </w:pPr>
          </w:p>
        </w:tc>
      </w:tr>
      <w:tr w:rsidR="002C4351" w14:paraId="33436624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86E11F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774B50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9108DD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0DE718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675145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A59DD4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A4BF16" w14:textId="77777777" w:rsidR="002C4351" w:rsidRDefault="002C4351">
            <w:pPr>
              <w:spacing w:after="0"/>
              <w:ind w:left="135"/>
            </w:pPr>
          </w:p>
        </w:tc>
      </w:tr>
      <w:tr w:rsidR="002C4351" w14:paraId="7400EDFC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B240EE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71B9BC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EF41E1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BF33C0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310C84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B9ED88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DA627C" w14:textId="77777777" w:rsidR="002C4351" w:rsidRDefault="002C4351">
            <w:pPr>
              <w:spacing w:after="0"/>
              <w:ind w:left="135"/>
            </w:pPr>
          </w:p>
        </w:tc>
      </w:tr>
      <w:tr w:rsidR="002C4351" w14:paraId="26EA61EC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B6CC90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D29F6F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3B271D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584972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065FF3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9BB655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AEB88B" w14:textId="77777777" w:rsidR="002C4351" w:rsidRDefault="002C4351">
            <w:pPr>
              <w:spacing w:after="0"/>
              <w:ind w:left="135"/>
            </w:pPr>
          </w:p>
        </w:tc>
      </w:tr>
      <w:tr w:rsidR="002C4351" w14:paraId="2E946813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BB61C6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A2948A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294108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B0B402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F6A457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0B81F0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848FFB" w14:textId="77777777" w:rsidR="002C4351" w:rsidRDefault="002C4351">
            <w:pPr>
              <w:spacing w:after="0"/>
              <w:ind w:left="135"/>
            </w:pPr>
          </w:p>
        </w:tc>
      </w:tr>
      <w:tr w:rsidR="002C4351" w14:paraId="1CBEDA32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697D38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F5786D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19D873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916828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5578BC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05929A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D5CA4D" w14:textId="77777777" w:rsidR="002C4351" w:rsidRDefault="002C4351">
            <w:pPr>
              <w:spacing w:after="0"/>
              <w:ind w:left="135"/>
            </w:pPr>
          </w:p>
        </w:tc>
      </w:tr>
      <w:tr w:rsidR="002C4351" w14:paraId="50F0D53F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C56B0E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A8EF73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F6CFD1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8F51E2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44ED1E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498392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49528E" w14:textId="77777777" w:rsidR="002C4351" w:rsidRDefault="002C4351">
            <w:pPr>
              <w:spacing w:after="0"/>
              <w:ind w:left="135"/>
            </w:pPr>
          </w:p>
        </w:tc>
      </w:tr>
      <w:tr w:rsidR="002C4351" w14:paraId="7FFA6804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31AC8D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B56ED3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6940B5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E45876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2298AF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48480B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009900" w14:textId="77777777" w:rsidR="002C4351" w:rsidRDefault="002C4351">
            <w:pPr>
              <w:spacing w:after="0"/>
              <w:ind w:left="135"/>
            </w:pPr>
          </w:p>
        </w:tc>
      </w:tr>
      <w:tr w:rsidR="002C4351" w14:paraId="1BE0D210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756B8C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ABAAB4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C0BB38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DB2889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AEFDC3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4A148E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036906" w14:textId="77777777" w:rsidR="002C4351" w:rsidRDefault="002C4351">
            <w:pPr>
              <w:spacing w:after="0"/>
              <w:ind w:left="135"/>
            </w:pPr>
          </w:p>
        </w:tc>
      </w:tr>
      <w:tr w:rsidR="002C4351" w14:paraId="4BEB539C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E78336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A16876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315966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3F726C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15874E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F48EBA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147C25" w14:textId="77777777" w:rsidR="002C4351" w:rsidRDefault="002C4351">
            <w:pPr>
              <w:spacing w:after="0"/>
              <w:ind w:left="135"/>
            </w:pPr>
          </w:p>
        </w:tc>
      </w:tr>
      <w:tr w:rsidR="002C4351" w14:paraId="3F064AC4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F35C0B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1ED9B4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92A1B5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529C5C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4535B6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2A5B1D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F632C3" w14:textId="77777777" w:rsidR="002C4351" w:rsidRDefault="002C4351">
            <w:pPr>
              <w:spacing w:after="0"/>
              <w:ind w:left="135"/>
            </w:pPr>
          </w:p>
        </w:tc>
      </w:tr>
      <w:tr w:rsidR="002C4351" w14:paraId="2B46C2D4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6F1891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0E6AF0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294133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B6E3FF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557664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ABC27A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50AE97" w14:textId="77777777" w:rsidR="002C4351" w:rsidRDefault="002C4351">
            <w:pPr>
              <w:spacing w:after="0"/>
              <w:ind w:left="135"/>
            </w:pPr>
          </w:p>
        </w:tc>
      </w:tr>
      <w:tr w:rsidR="002C4351" w14:paraId="365E98B7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AD0F0A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26CC2D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739026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6DC551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378128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629A78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CCDD9E" w14:textId="77777777" w:rsidR="002C4351" w:rsidRDefault="002C4351">
            <w:pPr>
              <w:spacing w:after="0"/>
              <w:ind w:left="135"/>
            </w:pPr>
          </w:p>
        </w:tc>
      </w:tr>
      <w:tr w:rsidR="002C4351" w14:paraId="6947AB00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1585A9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B594C9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19CE8A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157712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85DFF4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ED7B7F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A7612D" w14:textId="77777777" w:rsidR="002C4351" w:rsidRDefault="002C4351">
            <w:pPr>
              <w:spacing w:after="0"/>
              <w:ind w:left="135"/>
            </w:pPr>
          </w:p>
        </w:tc>
      </w:tr>
      <w:tr w:rsidR="002C4351" w14:paraId="22E36C46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780CEB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947F1F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DD8388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0BC5E3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B34D5C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ABAF98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7C26A5" w14:textId="77777777" w:rsidR="002C4351" w:rsidRDefault="002C4351">
            <w:pPr>
              <w:spacing w:after="0"/>
              <w:ind w:left="135"/>
            </w:pPr>
          </w:p>
        </w:tc>
      </w:tr>
      <w:tr w:rsidR="002C4351" w14:paraId="4633BED8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BD753A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46E399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9640E4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4462A4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88F222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BE0A45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9CE616" w14:textId="77777777" w:rsidR="002C4351" w:rsidRDefault="002C4351">
            <w:pPr>
              <w:spacing w:after="0"/>
              <w:ind w:left="135"/>
            </w:pPr>
          </w:p>
        </w:tc>
      </w:tr>
      <w:tr w:rsidR="002C4351" w14:paraId="01AF89AB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2D510A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8ACE0A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0F3491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607DD5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C84872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8FFEC0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2CF493" w14:textId="77777777" w:rsidR="002C4351" w:rsidRDefault="002C4351">
            <w:pPr>
              <w:spacing w:after="0"/>
              <w:ind w:left="135"/>
            </w:pPr>
          </w:p>
        </w:tc>
      </w:tr>
      <w:tr w:rsidR="002C4351" w14:paraId="5DBF62F8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410591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7F581B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63D8C6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802362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DA3F65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BEC288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39C820" w14:textId="77777777" w:rsidR="002C4351" w:rsidRDefault="002C4351">
            <w:pPr>
              <w:spacing w:after="0"/>
              <w:ind w:left="135"/>
            </w:pPr>
          </w:p>
        </w:tc>
      </w:tr>
      <w:tr w:rsidR="002C4351" w14:paraId="7ADC5B9B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449ACA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F2F0ED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11A11E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5EE0D4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E3F231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CF1F16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E86E4E" w14:textId="77777777" w:rsidR="002C4351" w:rsidRDefault="002C4351">
            <w:pPr>
              <w:spacing w:after="0"/>
              <w:ind w:left="135"/>
            </w:pPr>
          </w:p>
        </w:tc>
      </w:tr>
      <w:tr w:rsidR="002C4351" w14:paraId="1594AF02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B34F21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EF8EB6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42C158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003605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252AC6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E68FF3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2D2297" w14:textId="77777777" w:rsidR="002C4351" w:rsidRDefault="002C4351">
            <w:pPr>
              <w:spacing w:after="0"/>
              <w:ind w:left="135"/>
            </w:pPr>
          </w:p>
        </w:tc>
      </w:tr>
      <w:tr w:rsidR="002C4351" w14:paraId="35753410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0AA364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2AE7A1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детёнышах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04DD16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A2676A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661FDB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E0DFF0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FBC9AF" w14:textId="77777777" w:rsidR="002C4351" w:rsidRDefault="002C4351">
            <w:pPr>
              <w:spacing w:after="0"/>
              <w:ind w:left="135"/>
            </w:pPr>
          </w:p>
        </w:tc>
      </w:tr>
      <w:tr w:rsidR="002C4351" w14:paraId="617727AB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5B1C75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5F9BC0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E720A4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DC1237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B38B45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F28DE4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3A23AB" w14:textId="77777777" w:rsidR="002C4351" w:rsidRDefault="002C4351">
            <w:pPr>
              <w:spacing w:after="0"/>
              <w:ind w:left="135"/>
            </w:pPr>
          </w:p>
        </w:tc>
      </w:tr>
      <w:tr w:rsidR="002C4351" w14:paraId="4DD6D034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39AF14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FE5194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8C8744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2DEFC8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548859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FF9D1D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3B591F" w14:textId="77777777" w:rsidR="002C4351" w:rsidRDefault="002C4351">
            <w:pPr>
              <w:spacing w:after="0"/>
              <w:ind w:left="135"/>
            </w:pPr>
          </w:p>
        </w:tc>
      </w:tr>
      <w:tr w:rsidR="002C4351" w14:paraId="15476B4B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FE41D8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30C4F9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016591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A22EBD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E7D1F1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B6DD6C1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D47989" w14:textId="77777777" w:rsidR="002C4351" w:rsidRDefault="002C4351">
            <w:pPr>
              <w:spacing w:after="0"/>
              <w:ind w:left="135"/>
            </w:pPr>
          </w:p>
        </w:tc>
      </w:tr>
      <w:tr w:rsidR="002C4351" w14:paraId="213BCF79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EBCCB9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19C30D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5CAEA7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A509D9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7780C1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934B6D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C149DF" w14:textId="77777777" w:rsidR="002C4351" w:rsidRDefault="002C4351">
            <w:pPr>
              <w:spacing w:after="0"/>
              <w:ind w:left="135"/>
            </w:pPr>
          </w:p>
        </w:tc>
      </w:tr>
      <w:tr w:rsidR="002C4351" w14:paraId="7CF5F95C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93182C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1300D7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13FC11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B9E859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1385CF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012A1F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B9AB85" w14:textId="77777777" w:rsidR="002C4351" w:rsidRDefault="002C4351">
            <w:pPr>
              <w:spacing w:after="0"/>
              <w:ind w:left="135"/>
            </w:pPr>
          </w:p>
        </w:tc>
      </w:tr>
      <w:tr w:rsidR="002C4351" w14:paraId="533215E2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6C3BC8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3E16C9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FD0086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09F6EA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522795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C537EC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FF4CCC" w14:textId="77777777" w:rsidR="002C4351" w:rsidRDefault="002C4351">
            <w:pPr>
              <w:spacing w:after="0"/>
              <w:ind w:left="135"/>
            </w:pPr>
          </w:p>
        </w:tc>
      </w:tr>
      <w:tr w:rsidR="002C4351" w14:paraId="26406FA5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7E6EF8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740133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«Человек и общество»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5EEAF3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685BEC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9B38EF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E41E9C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773532" w14:textId="77777777" w:rsidR="002C4351" w:rsidRDefault="002C4351">
            <w:pPr>
              <w:spacing w:after="0"/>
              <w:ind w:left="135"/>
            </w:pPr>
          </w:p>
        </w:tc>
      </w:tr>
      <w:tr w:rsidR="002C4351" w14:paraId="45CD55A7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07D46D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6D1803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3F10B2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703BD4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B41293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397415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272BEF" w14:textId="77777777" w:rsidR="002C4351" w:rsidRDefault="002C4351">
            <w:pPr>
              <w:spacing w:after="0"/>
              <w:ind w:left="135"/>
            </w:pPr>
          </w:p>
        </w:tc>
      </w:tr>
      <w:tr w:rsidR="002C4351" w14:paraId="3EDD6AF9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5BBBBC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3E13DB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8C9C70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5A5365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3E3A4F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4FC2C3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EF996A" w14:textId="77777777" w:rsidR="002C4351" w:rsidRDefault="002C4351">
            <w:pPr>
              <w:spacing w:after="0"/>
              <w:ind w:left="135"/>
            </w:pPr>
          </w:p>
        </w:tc>
      </w:tr>
      <w:tr w:rsidR="002C4351" w14:paraId="19F9B12E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5DA8D9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23773B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A1E994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8A8FC3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B9D9C6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E441AC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B8148F" w14:textId="77777777" w:rsidR="002C4351" w:rsidRDefault="002C4351">
            <w:pPr>
              <w:spacing w:after="0"/>
              <w:ind w:left="135"/>
            </w:pPr>
          </w:p>
        </w:tc>
      </w:tr>
      <w:tr w:rsidR="002C4351" w14:paraId="62A1CF51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0EF5AC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F397A9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0DEF82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AA2225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5ECD011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F6E1F0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466BCA" w14:textId="77777777" w:rsidR="002C4351" w:rsidRDefault="002C4351">
            <w:pPr>
              <w:spacing w:after="0"/>
              <w:ind w:left="135"/>
            </w:pPr>
          </w:p>
        </w:tc>
      </w:tr>
      <w:tr w:rsidR="002C4351" w14:paraId="00AA055E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9B3356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0D6414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C5143A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A5E16C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C59DEA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E47DDE4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186365" w14:textId="77777777" w:rsidR="002C4351" w:rsidRDefault="002C4351">
            <w:pPr>
              <w:spacing w:after="0"/>
              <w:ind w:left="135"/>
            </w:pPr>
          </w:p>
        </w:tc>
      </w:tr>
      <w:tr w:rsidR="002C4351" w14:paraId="32049714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9C9B4D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FE9CA3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CBD904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514EB3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44FBE6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807C59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2F3B58" w14:textId="77777777" w:rsidR="002C4351" w:rsidRDefault="002C4351">
            <w:pPr>
              <w:spacing w:after="0"/>
              <w:ind w:left="135"/>
            </w:pPr>
          </w:p>
        </w:tc>
      </w:tr>
      <w:tr w:rsidR="002C4351" w14:paraId="74C14FD6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24BA9F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18563B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B0E1A3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CCF9A4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91D0BC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019311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73B3B0" w14:textId="77777777" w:rsidR="002C4351" w:rsidRDefault="002C4351">
            <w:pPr>
              <w:spacing w:after="0"/>
              <w:ind w:left="135"/>
            </w:pPr>
          </w:p>
        </w:tc>
      </w:tr>
      <w:tr w:rsidR="002C4351" w14:paraId="0E3F199E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20A9F9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257837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81D01D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19C55E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B5A960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2F9606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9B4F55" w14:textId="77777777" w:rsidR="002C4351" w:rsidRDefault="002C4351">
            <w:pPr>
              <w:spacing w:after="0"/>
              <w:ind w:left="135"/>
            </w:pPr>
          </w:p>
        </w:tc>
      </w:tr>
      <w:tr w:rsidR="002C4351" w14:paraId="1A0B16F1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C67C8B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A4B889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484A05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4C6B05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B28A6A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74D80E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9158DF" w14:textId="77777777" w:rsidR="002C4351" w:rsidRDefault="002C4351">
            <w:pPr>
              <w:spacing w:after="0"/>
              <w:ind w:left="135"/>
            </w:pPr>
          </w:p>
        </w:tc>
      </w:tr>
      <w:tr w:rsidR="002C4351" w14:paraId="33EC1407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7BCA4F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0CF95D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C73541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5301F6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7F243D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9E2B3F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EE1016" w14:textId="77777777" w:rsidR="002C4351" w:rsidRDefault="002C4351">
            <w:pPr>
              <w:spacing w:after="0"/>
              <w:ind w:left="135"/>
            </w:pPr>
          </w:p>
        </w:tc>
      </w:tr>
      <w:tr w:rsidR="002C4351" w14:paraId="417D558F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C929F0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5A840C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88B279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33D54E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8AC2DD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627499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1FF16B" w14:textId="77777777" w:rsidR="002C4351" w:rsidRDefault="002C4351">
            <w:pPr>
              <w:spacing w:after="0"/>
              <w:ind w:left="135"/>
            </w:pPr>
          </w:p>
        </w:tc>
      </w:tr>
      <w:tr w:rsidR="002C4351" w14:paraId="25D8ACED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4837EE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965064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970F9B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3E7829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94A858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0AFD93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AEE6CA" w14:textId="77777777" w:rsidR="002C4351" w:rsidRDefault="002C4351">
            <w:pPr>
              <w:spacing w:after="0"/>
              <w:ind w:left="135"/>
            </w:pPr>
          </w:p>
        </w:tc>
      </w:tr>
      <w:tr w:rsidR="002C4351" w14:paraId="4BD53615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6EB5E6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44FC11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86E4E7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084BC2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4F2327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044231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6C4663" w14:textId="77777777" w:rsidR="002C4351" w:rsidRDefault="002C4351">
            <w:pPr>
              <w:spacing w:after="0"/>
              <w:ind w:left="135"/>
            </w:pPr>
          </w:p>
        </w:tc>
      </w:tr>
      <w:tr w:rsidR="002C4351" w14:paraId="1469297A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888F9B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FA0E32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FF4252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A0196F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FC8267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238369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750C64" w14:textId="77777777" w:rsidR="002C4351" w:rsidRDefault="002C4351">
            <w:pPr>
              <w:spacing w:after="0"/>
              <w:ind w:left="135"/>
            </w:pPr>
          </w:p>
        </w:tc>
      </w:tr>
      <w:tr w:rsidR="002C4351" w14:paraId="7EEF4CB2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68FC4C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A3B451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4976EB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63F9FF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7AA9AB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CBCCAE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77F497" w14:textId="77777777" w:rsidR="002C4351" w:rsidRDefault="002C4351">
            <w:pPr>
              <w:spacing w:after="0"/>
              <w:ind w:left="135"/>
            </w:pPr>
          </w:p>
        </w:tc>
      </w:tr>
      <w:tr w:rsidR="002C4351" w14:paraId="7328D750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5E5501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EFE971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DB8B57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7D42AD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73B7EC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63A0BE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1A61DB" w14:textId="77777777" w:rsidR="002C4351" w:rsidRDefault="002C4351">
            <w:pPr>
              <w:spacing w:after="0"/>
              <w:ind w:left="135"/>
            </w:pPr>
          </w:p>
        </w:tc>
      </w:tr>
      <w:tr w:rsidR="002C4351" w14:paraId="06216E6D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D90038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EA040A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зимуют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A9C71A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48231F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78496E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A5F3C0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84F115" w14:textId="77777777" w:rsidR="002C4351" w:rsidRDefault="002C4351">
            <w:pPr>
              <w:spacing w:after="0"/>
              <w:ind w:left="135"/>
            </w:pPr>
          </w:p>
        </w:tc>
      </w:tr>
      <w:tr w:rsidR="002C4351" w14:paraId="4BDD66F7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95FD20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1C90F0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F118A2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4AE9B3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F4529E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124207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7BDD17" w14:textId="77777777" w:rsidR="002C4351" w:rsidRDefault="002C4351">
            <w:pPr>
              <w:spacing w:after="0"/>
              <w:ind w:left="135"/>
            </w:pPr>
          </w:p>
        </w:tc>
      </w:tr>
      <w:tr w:rsidR="002C4351" w14:paraId="4762BE81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C3E0A2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8D6499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58E878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DB27DA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94967B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5DE70A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755C4D" w14:textId="77777777" w:rsidR="002C4351" w:rsidRDefault="002C4351">
            <w:pPr>
              <w:spacing w:after="0"/>
              <w:ind w:left="135"/>
            </w:pPr>
          </w:p>
        </w:tc>
      </w:tr>
      <w:tr w:rsidR="002C4351" w14:paraId="2FF0C284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332E1C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7CBA71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096BD2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7A515A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8F9920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F239A5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9A1A54" w14:textId="77777777" w:rsidR="002C4351" w:rsidRDefault="002C4351">
            <w:pPr>
              <w:spacing w:after="0"/>
              <w:ind w:left="135"/>
            </w:pPr>
          </w:p>
        </w:tc>
      </w:tr>
      <w:tr w:rsidR="002C4351" w14:paraId="1BBBC6F9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62FCB2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852216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«Человек и природа»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7995A3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6E5A6B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8F8A4B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B94DC4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E92EF8" w14:textId="77777777" w:rsidR="002C4351" w:rsidRDefault="002C4351">
            <w:pPr>
              <w:spacing w:after="0"/>
              <w:ind w:left="135"/>
            </w:pPr>
          </w:p>
        </w:tc>
      </w:tr>
      <w:tr w:rsidR="002C4351" w14:paraId="68378C8E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CD00FF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ABF581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F6188D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18A606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A614FD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7FFB77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DEB7A1" w14:textId="77777777" w:rsidR="002C4351" w:rsidRDefault="002C4351">
            <w:pPr>
              <w:spacing w:after="0"/>
              <w:ind w:left="135"/>
            </w:pPr>
          </w:p>
        </w:tc>
      </w:tr>
      <w:tr w:rsidR="002C4351" w14:paraId="3A9CB394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180119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EEE9EF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914519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14B0AA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CA48C4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566D54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AD1F76" w14:textId="77777777" w:rsidR="002C4351" w:rsidRDefault="002C4351">
            <w:pPr>
              <w:spacing w:after="0"/>
              <w:ind w:left="135"/>
            </w:pPr>
          </w:p>
        </w:tc>
      </w:tr>
      <w:tr w:rsidR="002C4351" w14:paraId="3F4FB564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A21A12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CEEE31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94BCD8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1D8BCE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890F71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221EF8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0AF46D" w14:textId="77777777" w:rsidR="002C4351" w:rsidRDefault="002C4351">
            <w:pPr>
              <w:spacing w:after="0"/>
              <w:ind w:left="135"/>
            </w:pPr>
          </w:p>
        </w:tc>
      </w:tr>
      <w:tr w:rsidR="002C4351" w14:paraId="139E6ADC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EE9538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DF6F4B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BD6417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B5AA03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47FEE6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0A6DCF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237724" w14:textId="77777777" w:rsidR="002C4351" w:rsidRDefault="002C4351">
            <w:pPr>
              <w:spacing w:after="0"/>
              <w:ind w:left="135"/>
            </w:pPr>
          </w:p>
        </w:tc>
      </w:tr>
      <w:tr w:rsidR="002C4351" w14:paraId="27355627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76380A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50A15D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4B3C6E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5A4B62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0ADF85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2DC0F7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50A0CA" w14:textId="77777777" w:rsidR="002C4351" w:rsidRDefault="002C4351">
            <w:pPr>
              <w:spacing w:after="0"/>
              <w:ind w:left="135"/>
            </w:pPr>
          </w:p>
        </w:tc>
      </w:tr>
      <w:tr w:rsidR="002C4351" w14:paraId="08079D9D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36D7CE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01D82D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CEDDC2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1E4A25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0F5238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D213F3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541071" w14:textId="77777777" w:rsidR="002C4351" w:rsidRDefault="002C4351">
            <w:pPr>
              <w:spacing w:after="0"/>
              <w:ind w:left="135"/>
            </w:pPr>
          </w:p>
        </w:tc>
      </w:tr>
      <w:tr w:rsidR="002C4351" w14:paraId="2C8B84FD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364C5B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1BFB00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7914D3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20DD16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CE6758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5F3FFD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26760D" w14:textId="77777777" w:rsidR="002C4351" w:rsidRDefault="002C4351">
            <w:pPr>
              <w:spacing w:after="0"/>
              <w:ind w:left="135"/>
            </w:pPr>
          </w:p>
        </w:tc>
      </w:tr>
      <w:tr w:rsidR="002C4351" w14:paraId="79FEA679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7998D6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E957C4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D8F2C3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E606B8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9C9FA2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A4B4B5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B58010" w14:textId="77777777" w:rsidR="002C4351" w:rsidRDefault="002C4351">
            <w:pPr>
              <w:spacing w:after="0"/>
              <w:ind w:left="135"/>
            </w:pPr>
          </w:p>
        </w:tc>
      </w:tr>
      <w:tr w:rsidR="002C4351" w14:paraId="6F4118B0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4566CB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8556E2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62ED7A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3D1ED6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D4D674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33EA65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B3FEC2" w14:textId="77777777" w:rsidR="002C4351" w:rsidRDefault="002C4351">
            <w:pPr>
              <w:spacing w:after="0"/>
              <w:ind w:left="135"/>
            </w:pPr>
          </w:p>
        </w:tc>
      </w:tr>
      <w:tr w:rsidR="002C4351" w14:paraId="298DC283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5D0B54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8864DE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9259D6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8D41A1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1BA3FD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6F0D55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5F4959" w14:textId="77777777" w:rsidR="002C4351" w:rsidRDefault="002C4351">
            <w:pPr>
              <w:spacing w:after="0"/>
              <w:ind w:left="135"/>
            </w:pPr>
          </w:p>
        </w:tc>
      </w:tr>
      <w:tr w:rsidR="002C4351" w14:paraId="3392EA70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6BD3B6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A5C8D4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165371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8BFB82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3C5B9B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9317AE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006E44" w14:textId="77777777" w:rsidR="002C4351" w:rsidRDefault="002C4351">
            <w:pPr>
              <w:spacing w:after="0"/>
              <w:ind w:left="135"/>
            </w:pPr>
          </w:p>
        </w:tc>
      </w:tr>
      <w:tr w:rsidR="002C4351" w14:paraId="5CEC9841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38AC52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67379343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196A7F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177F54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7C704A" w14:textId="77777777" w:rsidR="002C4351" w:rsidRDefault="002C4351"/>
        </w:tc>
      </w:tr>
    </w:tbl>
    <w:p w14:paraId="7B99D97D" w14:textId="77777777" w:rsidR="002C4351" w:rsidRDefault="002C4351">
      <w:pPr>
        <w:sectPr w:rsidR="002C43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39957B" w14:textId="77777777" w:rsidR="002C4351" w:rsidRDefault="004E7D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6"/>
        <w:gridCol w:w="4723"/>
        <w:gridCol w:w="1156"/>
        <w:gridCol w:w="1843"/>
        <w:gridCol w:w="1912"/>
        <w:gridCol w:w="1349"/>
        <w:gridCol w:w="2223"/>
      </w:tblGrid>
      <w:tr w:rsidR="002C4351" w14:paraId="3CC63BB5" w14:textId="77777777">
        <w:trPr>
          <w:trHeight w:val="144"/>
          <w:tblCellSpacing w:w="0" w:type="dxa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28804D" w14:textId="77777777" w:rsidR="002C4351" w:rsidRDefault="004E7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0CEE40A" w14:textId="77777777" w:rsidR="002C4351" w:rsidRDefault="002C435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0F13D8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7938DC" w14:textId="77777777" w:rsidR="002C4351" w:rsidRDefault="002C43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871F45" w14:textId="77777777" w:rsidR="002C4351" w:rsidRDefault="004E7D3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C7819F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C46549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6E8805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65143D" w14:textId="77777777" w:rsidR="002C4351" w:rsidRDefault="002C4351">
            <w:pPr>
              <w:spacing w:after="0"/>
              <w:ind w:left="135"/>
            </w:pPr>
          </w:p>
        </w:tc>
      </w:tr>
      <w:tr w:rsidR="002C4351" w14:paraId="0634AEB4" w14:textId="7777777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ED568A" w14:textId="77777777" w:rsidR="002C4351" w:rsidRDefault="002C43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1DA00E" w14:textId="77777777" w:rsidR="002C4351" w:rsidRDefault="002C4351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A923492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F785B4" w14:textId="77777777" w:rsidR="002C4351" w:rsidRDefault="002C4351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3D11ADD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006D46" w14:textId="77777777" w:rsidR="002C4351" w:rsidRDefault="002C4351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36CD9DD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EEDF68" w14:textId="77777777" w:rsidR="002C4351" w:rsidRDefault="002C43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FD76BE" w14:textId="77777777" w:rsidR="002C4351" w:rsidRDefault="002C43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C12852" w14:textId="77777777" w:rsidR="002C4351" w:rsidRDefault="002C4351"/>
        </w:tc>
      </w:tr>
      <w:tr w:rsidR="002C4351" w14:paraId="5D7811A1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E1EEBDC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34B20CC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436360F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EC4B258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AFAAC16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DA8CB31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F87F2BD" w14:textId="77777777" w:rsidR="002C4351" w:rsidRDefault="002C4351">
            <w:pPr>
              <w:spacing w:after="0"/>
              <w:ind w:left="135"/>
            </w:pPr>
          </w:p>
        </w:tc>
      </w:tr>
      <w:tr w:rsidR="002C4351" w14:paraId="2C769211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2492694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B59D47B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0394EEC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957E37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F17CC95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F1070B5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4C09DE7" w14:textId="77777777" w:rsidR="002C4351" w:rsidRDefault="002C4351">
            <w:pPr>
              <w:spacing w:after="0"/>
              <w:ind w:left="135"/>
            </w:pPr>
          </w:p>
        </w:tc>
      </w:tr>
      <w:tr w:rsidR="002C4351" w14:paraId="25136A23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BCE6646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8366BF1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AD7AE3A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F43D152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7C20025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88C5E9C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C167857" w14:textId="77777777" w:rsidR="002C4351" w:rsidRDefault="002C4351">
            <w:pPr>
              <w:spacing w:after="0"/>
              <w:ind w:left="135"/>
            </w:pPr>
          </w:p>
        </w:tc>
      </w:tr>
      <w:tr w:rsidR="002C4351" w14:paraId="7D0EC1A1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4DB93F5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6C816A4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5195623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80A5E46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0CF69EF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01FF31C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4BE2142" w14:textId="77777777" w:rsidR="002C4351" w:rsidRDefault="002C4351">
            <w:pPr>
              <w:spacing w:after="0"/>
              <w:ind w:left="135"/>
            </w:pPr>
          </w:p>
        </w:tc>
      </w:tr>
      <w:tr w:rsidR="002C4351" w14:paraId="67B2099F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A2749D4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0482C1A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BD08C01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A97E2CC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FE47D2F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BA33C15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044BA77" w14:textId="77777777" w:rsidR="002C4351" w:rsidRDefault="002C4351">
            <w:pPr>
              <w:spacing w:after="0"/>
              <w:ind w:left="135"/>
            </w:pPr>
          </w:p>
        </w:tc>
      </w:tr>
      <w:tr w:rsidR="002C4351" w14:paraId="3C56BC02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42800EA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DB7E54C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2E4A214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82A8A57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30A2AD5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81A178D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C0664D3" w14:textId="77777777" w:rsidR="002C4351" w:rsidRDefault="002C4351">
            <w:pPr>
              <w:spacing w:after="0"/>
              <w:ind w:left="135"/>
            </w:pPr>
          </w:p>
        </w:tc>
      </w:tr>
      <w:tr w:rsidR="002C4351" w14:paraId="0A70846D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6776BE5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E7321DC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1E6BD73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BFEDE63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BA64E50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6171E70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FF7A48C" w14:textId="77777777" w:rsidR="002C4351" w:rsidRDefault="002C4351">
            <w:pPr>
              <w:spacing w:after="0"/>
              <w:ind w:left="135"/>
            </w:pPr>
          </w:p>
        </w:tc>
      </w:tr>
      <w:tr w:rsidR="002C4351" w14:paraId="6BA2731E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994FCED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3B7D3D6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E467403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FDD6491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B67E178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B41ADC8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1B4AECA" w14:textId="77777777" w:rsidR="002C4351" w:rsidRDefault="002C4351">
            <w:pPr>
              <w:spacing w:after="0"/>
              <w:ind w:left="135"/>
            </w:pPr>
          </w:p>
        </w:tc>
      </w:tr>
      <w:tr w:rsidR="002C4351" w14:paraId="12BD3EA2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22729C7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37A9614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«Где мы живём?»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0DC4E7D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EBBE75B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9A74EA5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280FFD0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9E28962" w14:textId="77777777" w:rsidR="002C4351" w:rsidRDefault="002C4351">
            <w:pPr>
              <w:spacing w:after="0"/>
              <w:ind w:left="135"/>
            </w:pPr>
          </w:p>
        </w:tc>
      </w:tr>
      <w:tr w:rsidR="002C4351" w14:paraId="08CB0531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1189204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6A649AB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464F106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F7F5898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376A679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9DD2EF9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55FD714" w14:textId="77777777" w:rsidR="002C4351" w:rsidRDefault="002C4351">
            <w:pPr>
              <w:spacing w:after="0"/>
              <w:ind w:left="135"/>
            </w:pPr>
          </w:p>
        </w:tc>
      </w:tr>
      <w:tr w:rsidR="002C4351" w14:paraId="495E8FAE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F92E3FE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1417424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711866E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65F25D0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B3AA682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4128C23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696FC6B" w14:textId="77777777" w:rsidR="002C4351" w:rsidRDefault="002C4351">
            <w:pPr>
              <w:spacing w:after="0"/>
              <w:ind w:left="135"/>
            </w:pPr>
          </w:p>
        </w:tc>
      </w:tr>
      <w:tr w:rsidR="002C4351" w14:paraId="2A153C22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BBAD4E3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985D7AA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EAF6E5E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B2A15A5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88D1A69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83ADBDA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5110C64" w14:textId="77777777" w:rsidR="002C4351" w:rsidRDefault="002C4351">
            <w:pPr>
              <w:spacing w:after="0"/>
              <w:ind w:left="135"/>
            </w:pPr>
          </w:p>
        </w:tc>
      </w:tr>
      <w:tr w:rsidR="002C4351" w14:paraId="15E9FC95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BB0BC19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62CB319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BDF7968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74174E1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52DBD60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6C6B2FD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FCD66B5" w14:textId="77777777" w:rsidR="002C4351" w:rsidRDefault="002C4351">
            <w:pPr>
              <w:spacing w:after="0"/>
              <w:ind w:left="135"/>
            </w:pPr>
          </w:p>
        </w:tc>
      </w:tr>
      <w:tr w:rsidR="002C4351" w14:paraId="3B21D6BD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C8B96E7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228ED4B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72413C4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E16FE8C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330317A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AE6EF62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87A692D" w14:textId="77777777" w:rsidR="002C4351" w:rsidRDefault="002C4351">
            <w:pPr>
              <w:spacing w:after="0"/>
              <w:ind w:left="135"/>
            </w:pPr>
          </w:p>
        </w:tc>
      </w:tr>
      <w:tr w:rsidR="002C4351" w14:paraId="1F5158AC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C37E003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6999448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CDA42AE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C3CF3B7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95E798B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869769A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0F7D91F" w14:textId="77777777" w:rsidR="002C4351" w:rsidRDefault="002C4351">
            <w:pPr>
              <w:spacing w:after="0"/>
              <w:ind w:left="135"/>
            </w:pPr>
          </w:p>
        </w:tc>
      </w:tr>
      <w:tr w:rsidR="002C4351" w14:paraId="76F431F6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EC3933B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FF4029D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F154C7A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F23BF81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976BA3E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AD39218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989E0E" w14:textId="77777777" w:rsidR="002C4351" w:rsidRDefault="002C4351">
            <w:pPr>
              <w:spacing w:after="0"/>
              <w:ind w:left="135"/>
            </w:pPr>
          </w:p>
        </w:tc>
      </w:tr>
      <w:tr w:rsidR="002C4351" w14:paraId="7F9A630F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12D9106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C2140F7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2C5F688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F8F9F17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3D70D7A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C2CA5CF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7E1E1A6" w14:textId="77777777" w:rsidR="002C4351" w:rsidRDefault="002C4351">
            <w:pPr>
              <w:spacing w:after="0"/>
              <w:ind w:left="135"/>
            </w:pPr>
          </w:p>
        </w:tc>
      </w:tr>
      <w:tr w:rsidR="002C4351" w14:paraId="61C92963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0D73AC5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BF68F61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CE740B8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EAAD3CB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A8C03D1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87B2013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68A46C0" w14:textId="77777777" w:rsidR="002C4351" w:rsidRDefault="002C4351">
            <w:pPr>
              <w:spacing w:after="0"/>
              <w:ind w:left="135"/>
            </w:pPr>
          </w:p>
        </w:tc>
      </w:tr>
      <w:tr w:rsidR="002C4351" w14:paraId="68B496C0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D459B8B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26D28DE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0C5B2C6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B6845F3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A5043F6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44BEF30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023CE78" w14:textId="77777777" w:rsidR="002C4351" w:rsidRDefault="002C4351">
            <w:pPr>
              <w:spacing w:after="0"/>
              <w:ind w:left="135"/>
            </w:pPr>
          </w:p>
        </w:tc>
      </w:tr>
      <w:tr w:rsidR="002C4351" w14:paraId="4725BFF0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30836B0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D26F035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9D9D4E0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4C89B59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FC767C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65A1BA9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9E3E71A" w14:textId="77777777" w:rsidR="002C4351" w:rsidRDefault="002C4351">
            <w:pPr>
              <w:spacing w:after="0"/>
              <w:ind w:left="135"/>
            </w:pPr>
          </w:p>
        </w:tc>
      </w:tr>
      <w:tr w:rsidR="002C4351" w14:paraId="0649B748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E413ED2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813AF97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64421A1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ECAD503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65A9E6B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D7C4FE7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512335F" w14:textId="77777777" w:rsidR="002C4351" w:rsidRDefault="002C4351">
            <w:pPr>
              <w:spacing w:after="0"/>
              <w:ind w:left="135"/>
            </w:pPr>
          </w:p>
        </w:tc>
      </w:tr>
      <w:tr w:rsidR="002C4351" w14:paraId="06F34014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508EA9F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21DA8B5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6DE0484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E6010D9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67326F4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AAA3B79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FB8932F" w14:textId="77777777" w:rsidR="002C4351" w:rsidRDefault="002C4351">
            <w:pPr>
              <w:spacing w:after="0"/>
              <w:ind w:left="135"/>
            </w:pPr>
          </w:p>
        </w:tc>
      </w:tr>
      <w:tr w:rsidR="002C4351" w14:paraId="461F1EAE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CEDF61D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0078EE1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D010723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B7B826F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C47C96B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906F9B1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BA5E3C1" w14:textId="77777777" w:rsidR="002C4351" w:rsidRDefault="002C4351">
            <w:pPr>
              <w:spacing w:after="0"/>
              <w:ind w:left="135"/>
            </w:pPr>
          </w:p>
        </w:tc>
      </w:tr>
      <w:tr w:rsidR="002C4351" w14:paraId="09E42757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2E8E290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B4870A0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5157A73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4075CD3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980FCB1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46AFDD3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798543A" w14:textId="77777777" w:rsidR="002C4351" w:rsidRDefault="002C4351">
            <w:pPr>
              <w:spacing w:after="0"/>
              <w:ind w:left="135"/>
            </w:pPr>
          </w:p>
        </w:tc>
      </w:tr>
      <w:tr w:rsidR="002C4351" w14:paraId="7F5D3EEB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0C5E829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3681F2D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C80B041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FF67C37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E081235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6AF7F5B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5B58286" w14:textId="77777777" w:rsidR="002C4351" w:rsidRDefault="002C4351">
            <w:pPr>
              <w:spacing w:after="0"/>
              <w:ind w:left="135"/>
            </w:pPr>
          </w:p>
        </w:tc>
      </w:tr>
      <w:tr w:rsidR="002C4351" w14:paraId="42A39DC6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743C152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D5C3BAF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66A7AB3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DF1DB81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27E995D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DCE52CA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F4AC63C" w14:textId="77777777" w:rsidR="002C4351" w:rsidRDefault="002C4351">
            <w:pPr>
              <w:spacing w:after="0"/>
              <w:ind w:left="135"/>
            </w:pPr>
          </w:p>
        </w:tc>
      </w:tr>
      <w:tr w:rsidR="002C4351" w14:paraId="33F5DF46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9E894B1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A9D0306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489C3E9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42DAD77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76496AF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8F57325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B4F156D" w14:textId="77777777" w:rsidR="002C4351" w:rsidRDefault="002C4351">
            <w:pPr>
              <w:spacing w:after="0"/>
              <w:ind w:left="135"/>
            </w:pPr>
          </w:p>
        </w:tc>
      </w:tr>
      <w:tr w:rsidR="002C4351" w14:paraId="3149FA25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A8350C0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ABDCB2A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E27D602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949FD11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67E5636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7BE11B6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1BA4085" w14:textId="77777777" w:rsidR="002C4351" w:rsidRDefault="002C4351">
            <w:pPr>
              <w:spacing w:after="0"/>
              <w:ind w:left="135"/>
            </w:pPr>
          </w:p>
        </w:tc>
      </w:tr>
      <w:tr w:rsidR="002C4351" w14:paraId="4FF03E39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E0E3062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16322BB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3380E9D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8957D19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9ECE1C8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F9E63E3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A6AD813" w14:textId="77777777" w:rsidR="002C4351" w:rsidRDefault="002C4351">
            <w:pPr>
              <w:spacing w:after="0"/>
              <w:ind w:left="135"/>
            </w:pPr>
          </w:p>
        </w:tc>
      </w:tr>
      <w:tr w:rsidR="002C4351" w14:paraId="6F4D95DD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E8FEB12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239EDA1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35DF609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6B461C2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1171993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E3CD93F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F670C3F" w14:textId="77777777" w:rsidR="002C4351" w:rsidRDefault="002C4351">
            <w:pPr>
              <w:spacing w:after="0"/>
              <w:ind w:left="135"/>
            </w:pPr>
          </w:p>
        </w:tc>
      </w:tr>
      <w:tr w:rsidR="002C4351" w14:paraId="5D332AD3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E7B3C58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8C6B597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A312F7B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BF7626A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C876974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1E5652D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867479C" w14:textId="77777777" w:rsidR="002C4351" w:rsidRDefault="002C4351">
            <w:pPr>
              <w:spacing w:after="0"/>
              <w:ind w:left="135"/>
            </w:pPr>
          </w:p>
        </w:tc>
      </w:tr>
      <w:tr w:rsidR="002C4351" w14:paraId="440CAB00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EFEC3DC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EAC9547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DE7B424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CF67968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69C6AB0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9B5CEF5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ED171EE" w14:textId="77777777" w:rsidR="002C4351" w:rsidRDefault="002C4351">
            <w:pPr>
              <w:spacing w:after="0"/>
              <w:ind w:left="135"/>
            </w:pPr>
          </w:p>
        </w:tc>
      </w:tr>
      <w:tr w:rsidR="002C4351" w14:paraId="65ED1C17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508FC70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4C91B92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2338370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D461989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54E58EF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9B6C38E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3790CCE" w14:textId="77777777" w:rsidR="002C4351" w:rsidRDefault="002C4351">
            <w:pPr>
              <w:spacing w:after="0"/>
              <w:ind w:left="135"/>
            </w:pPr>
          </w:p>
        </w:tc>
      </w:tr>
      <w:tr w:rsidR="002C4351" w14:paraId="1587A5A9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45B95B7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88B74E1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90FCF0D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E871477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F29050D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3B3AC3F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EE3D5A3" w14:textId="77777777" w:rsidR="002C4351" w:rsidRDefault="002C4351">
            <w:pPr>
              <w:spacing w:after="0"/>
              <w:ind w:left="135"/>
            </w:pPr>
          </w:p>
        </w:tc>
      </w:tr>
      <w:tr w:rsidR="002C4351" w14:paraId="04B4DBE8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FEAF6E6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40E995D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«Человек и природа»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F1E6D62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D573852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6187509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34EAC8B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C3E14E8" w14:textId="77777777" w:rsidR="002C4351" w:rsidRDefault="002C4351">
            <w:pPr>
              <w:spacing w:after="0"/>
              <w:ind w:left="135"/>
            </w:pPr>
          </w:p>
        </w:tc>
      </w:tr>
      <w:tr w:rsidR="002C4351" w14:paraId="2F0F0BB6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964FBAB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217A54A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02CDD61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4358F61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5CA5E79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F970ED6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1212180" w14:textId="77777777" w:rsidR="002C4351" w:rsidRDefault="002C4351">
            <w:pPr>
              <w:spacing w:after="0"/>
              <w:ind w:left="135"/>
            </w:pPr>
          </w:p>
        </w:tc>
      </w:tr>
      <w:tr w:rsidR="002C4351" w14:paraId="3EE25AD8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F410148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BDB21E4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0AFEFB0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88AEDD5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4D2D561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750AB46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CC78FBE" w14:textId="77777777" w:rsidR="002C4351" w:rsidRDefault="002C4351">
            <w:pPr>
              <w:spacing w:after="0"/>
              <w:ind w:left="135"/>
            </w:pPr>
          </w:p>
        </w:tc>
      </w:tr>
      <w:tr w:rsidR="002C4351" w14:paraId="62CB30CD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CC3DCD3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0FB41A6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2126395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68322A6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FD4F3C7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798D8FB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DC8FE29" w14:textId="77777777" w:rsidR="002C4351" w:rsidRDefault="002C4351">
            <w:pPr>
              <w:spacing w:after="0"/>
              <w:ind w:left="135"/>
            </w:pPr>
          </w:p>
        </w:tc>
      </w:tr>
      <w:tr w:rsidR="002C4351" w14:paraId="6AB4D86F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81C145F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8464991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B811D57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34F4808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38B21F0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BA1D586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A892749" w14:textId="77777777" w:rsidR="002C4351" w:rsidRDefault="002C4351">
            <w:pPr>
              <w:spacing w:after="0"/>
              <w:ind w:left="135"/>
            </w:pPr>
          </w:p>
        </w:tc>
      </w:tr>
      <w:tr w:rsidR="002C4351" w14:paraId="6DC840C9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6E00E04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C867450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D28F821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7C3E661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169C94B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25C029C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EDCF5A3" w14:textId="77777777" w:rsidR="002C4351" w:rsidRDefault="002C4351">
            <w:pPr>
              <w:spacing w:after="0"/>
              <w:ind w:left="135"/>
            </w:pPr>
          </w:p>
        </w:tc>
      </w:tr>
      <w:tr w:rsidR="002C4351" w14:paraId="748B92FE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66A3F4E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50B568C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F041014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9E9933A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0C1E83F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9F77A01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61025EB" w14:textId="77777777" w:rsidR="002C4351" w:rsidRDefault="002C4351">
            <w:pPr>
              <w:spacing w:after="0"/>
              <w:ind w:left="135"/>
            </w:pPr>
          </w:p>
        </w:tc>
      </w:tr>
      <w:tr w:rsidR="002C4351" w14:paraId="095043B5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9930652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8664EEF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7EEE3D1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2A69D39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CEA5472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4B670DB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614716C" w14:textId="77777777" w:rsidR="002C4351" w:rsidRDefault="002C4351">
            <w:pPr>
              <w:spacing w:after="0"/>
              <w:ind w:left="135"/>
            </w:pPr>
          </w:p>
        </w:tc>
      </w:tr>
      <w:tr w:rsidR="002C4351" w14:paraId="514330C5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74239D0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2B0D034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4304D76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C185101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BE8627C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D17280D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C688855" w14:textId="77777777" w:rsidR="002C4351" w:rsidRDefault="002C4351">
            <w:pPr>
              <w:spacing w:after="0"/>
              <w:ind w:left="135"/>
            </w:pPr>
          </w:p>
        </w:tc>
      </w:tr>
      <w:tr w:rsidR="002C4351" w14:paraId="4A285B62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9B2D434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C83922C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E8BA688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E8095AF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5FB3218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0BD7C30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052237D" w14:textId="77777777" w:rsidR="002C4351" w:rsidRDefault="002C4351">
            <w:pPr>
              <w:spacing w:after="0"/>
              <w:ind w:left="135"/>
            </w:pPr>
          </w:p>
        </w:tc>
      </w:tr>
      <w:tr w:rsidR="002C4351" w14:paraId="1A87BA94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946AACD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7133909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78001CF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4D23FA3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0E01719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FE2ED7A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FBD4186" w14:textId="77777777" w:rsidR="002C4351" w:rsidRDefault="002C4351">
            <w:pPr>
              <w:spacing w:after="0"/>
              <w:ind w:left="135"/>
            </w:pPr>
          </w:p>
        </w:tc>
      </w:tr>
      <w:tr w:rsidR="002C4351" w14:paraId="301F489B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40D6DD8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23BEC81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FED066C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31C5D49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233A3B2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21BA5E8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9B85845" w14:textId="77777777" w:rsidR="002C4351" w:rsidRDefault="002C4351">
            <w:pPr>
              <w:spacing w:after="0"/>
              <w:ind w:left="135"/>
            </w:pPr>
          </w:p>
        </w:tc>
      </w:tr>
      <w:tr w:rsidR="002C4351" w14:paraId="5D2AFF20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B311E54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66542F2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5C6343A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FCE67A5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C6ADEDD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AF4876C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FC0A7C" w14:textId="77777777" w:rsidR="002C4351" w:rsidRDefault="002C4351">
            <w:pPr>
              <w:spacing w:after="0"/>
              <w:ind w:left="135"/>
            </w:pPr>
          </w:p>
        </w:tc>
      </w:tr>
      <w:tr w:rsidR="002C4351" w14:paraId="2A4A2D2D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58A64C9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9495E05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EA8A7FA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7410A92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53F5A54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A7939CE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7AB8641" w14:textId="77777777" w:rsidR="002C4351" w:rsidRDefault="002C4351">
            <w:pPr>
              <w:spacing w:after="0"/>
              <w:ind w:left="135"/>
            </w:pPr>
          </w:p>
        </w:tc>
      </w:tr>
      <w:tr w:rsidR="002C4351" w14:paraId="43C828AE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AB3EEB6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3D9B460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сетью Интернет.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1E9B53F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DDAFAB7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4D12D9A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7CF2ECE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2438814" w14:textId="77777777" w:rsidR="002C4351" w:rsidRDefault="002C4351">
            <w:pPr>
              <w:spacing w:after="0"/>
              <w:ind w:left="135"/>
            </w:pPr>
          </w:p>
        </w:tc>
      </w:tr>
      <w:tr w:rsidR="002C4351" w14:paraId="2F671F38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0CD64A3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29AC1B8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6067719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113F051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4F74565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D2DF1BC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69F7C10" w14:textId="77777777" w:rsidR="002C4351" w:rsidRDefault="002C4351">
            <w:pPr>
              <w:spacing w:after="0"/>
              <w:ind w:left="135"/>
            </w:pPr>
          </w:p>
        </w:tc>
      </w:tr>
      <w:tr w:rsidR="002C4351" w14:paraId="41570F65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2258408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446F4D6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12B65A0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8E66138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92CA718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1130B94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2AFE7A9" w14:textId="77777777" w:rsidR="002C4351" w:rsidRDefault="002C4351">
            <w:pPr>
              <w:spacing w:after="0"/>
              <w:ind w:left="135"/>
            </w:pPr>
          </w:p>
        </w:tc>
      </w:tr>
      <w:tr w:rsidR="002C4351" w14:paraId="54AC0F40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3F66231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E21DD19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42BE61E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327E52A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C8F550D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1BE9091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6BCD109" w14:textId="77777777" w:rsidR="002C4351" w:rsidRDefault="002C4351">
            <w:pPr>
              <w:spacing w:after="0"/>
              <w:ind w:left="135"/>
            </w:pPr>
          </w:p>
        </w:tc>
      </w:tr>
      <w:tr w:rsidR="002C4351" w14:paraId="141C54C4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7D1E0F1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9AF5D75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7A13E86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FE87F9B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57450D8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A4E721F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E7CC847" w14:textId="77777777" w:rsidR="002C4351" w:rsidRDefault="002C4351">
            <w:pPr>
              <w:spacing w:after="0"/>
              <w:ind w:left="135"/>
            </w:pPr>
          </w:p>
        </w:tc>
      </w:tr>
      <w:tr w:rsidR="002C4351" w14:paraId="6311BE24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DEC982E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896E04D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F27974D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CE4610D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06C2822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04C7639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0602253" w14:textId="77777777" w:rsidR="002C4351" w:rsidRDefault="002C4351">
            <w:pPr>
              <w:spacing w:after="0"/>
              <w:ind w:left="135"/>
            </w:pPr>
          </w:p>
        </w:tc>
      </w:tr>
      <w:tr w:rsidR="002C4351" w14:paraId="08BAE881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AB84BD0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B413125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F073654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2BBFED7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12C8581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40A6209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D5FA146" w14:textId="77777777" w:rsidR="002C4351" w:rsidRDefault="002C4351">
            <w:pPr>
              <w:spacing w:after="0"/>
              <w:ind w:left="135"/>
            </w:pPr>
          </w:p>
        </w:tc>
      </w:tr>
      <w:tr w:rsidR="002C4351" w14:paraId="32AB8628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57649E6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5FDB667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14B4997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052D3DD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4968CFE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EABBF98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DE20376" w14:textId="77777777" w:rsidR="002C4351" w:rsidRDefault="002C4351">
            <w:pPr>
              <w:spacing w:after="0"/>
              <w:ind w:left="135"/>
            </w:pPr>
          </w:p>
        </w:tc>
      </w:tr>
      <w:tr w:rsidR="002C4351" w14:paraId="19A1A06A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9468086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0BD8646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D4ECFE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094A3A5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1569C79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2BDBC40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3EBD6F0" w14:textId="77777777" w:rsidR="002C4351" w:rsidRDefault="002C4351">
            <w:pPr>
              <w:spacing w:after="0"/>
              <w:ind w:left="135"/>
            </w:pPr>
          </w:p>
        </w:tc>
      </w:tr>
      <w:tr w:rsidR="002C4351" w14:paraId="03F2E0ED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893B336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54EFB02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2002DC7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BE91206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76524C7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E40D3C3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808C823" w14:textId="77777777" w:rsidR="002C4351" w:rsidRDefault="002C4351">
            <w:pPr>
              <w:spacing w:after="0"/>
              <w:ind w:left="135"/>
            </w:pPr>
          </w:p>
        </w:tc>
      </w:tr>
      <w:tr w:rsidR="002C4351" w14:paraId="4764E321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7ABA177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E5E2301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C71AFDB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074643C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C363F6A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82BBBBE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0CE5A24" w14:textId="77777777" w:rsidR="002C4351" w:rsidRDefault="002C4351">
            <w:pPr>
              <w:spacing w:after="0"/>
              <w:ind w:left="135"/>
            </w:pPr>
          </w:p>
        </w:tc>
      </w:tr>
      <w:tr w:rsidR="002C4351" w14:paraId="33BD454A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46A50D8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DAC1880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E34E2E1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DF0BFA8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7F57BC6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F9A62C7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0CC2BE9" w14:textId="77777777" w:rsidR="002C4351" w:rsidRDefault="002C4351">
            <w:pPr>
              <w:spacing w:after="0"/>
              <w:ind w:left="135"/>
            </w:pPr>
          </w:p>
        </w:tc>
      </w:tr>
      <w:tr w:rsidR="002C4351" w14:paraId="751F4DC9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F17F1D6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4A58ECC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Московский государственный университет, Московский цирк, Театр кукол имени С.В. Образцова.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E64077E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E804F62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B721793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2FF4C5B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720EC8A" w14:textId="77777777" w:rsidR="002C4351" w:rsidRDefault="002C4351">
            <w:pPr>
              <w:spacing w:after="0"/>
              <w:ind w:left="135"/>
            </w:pPr>
          </w:p>
        </w:tc>
      </w:tr>
      <w:tr w:rsidR="002C4351" w14:paraId="24D0ADCA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CF80830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25EF021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F2F01E5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9689B35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D174B8C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1BA071C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8AFA16E" w14:textId="77777777" w:rsidR="002C4351" w:rsidRDefault="002C4351">
            <w:pPr>
              <w:spacing w:after="0"/>
              <w:ind w:left="135"/>
            </w:pPr>
          </w:p>
        </w:tc>
      </w:tr>
      <w:tr w:rsidR="002C4351" w14:paraId="28A42222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4A7D407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57E12D7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0A5BD83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1642AA5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AC4F6E6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140B22A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9FFE294" w14:textId="77777777" w:rsidR="002C4351" w:rsidRDefault="002C4351">
            <w:pPr>
              <w:spacing w:after="0"/>
              <w:ind w:left="135"/>
            </w:pPr>
          </w:p>
        </w:tc>
      </w:tr>
      <w:tr w:rsidR="002C4351" w14:paraId="180BF77E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BBE2813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91443D0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97A2D0B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F1EFED4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322B9D9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6408176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3B37E96" w14:textId="77777777" w:rsidR="002C4351" w:rsidRDefault="002C4351">
            <w:pPr>
              <w:spacing w:after="0"/>
              <w:ind w:left="135"/>
            </w:pPr>
          </w:p>
        </w:tc>
      </w:tr>
      <w:tr w:rsidR="002C4351" w14:paraId="7C4D0409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E225CB1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74AA375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56D78F9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3C6CE83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CED3A59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3E46277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BA24C11" w14:textId="77777777" w:rsidR="002C4351" w:rsidRDefault="002C4351">
            <w:pPr>
              <w:spacing w:after="0"/>
              <w:ind w:left="135"/>
            </w:pPr>
          </w:p>
        </w:tc>
      </w:tr>
      <w:tr w:rsidR="002C4351" w14:paraId="507165A3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1A0C1A2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F314122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F9CBB07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ABFB0D1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6EF2163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EE0962E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8EE1391" w14:textId="77777777" w:rsidR="002C4351" w:rsidRDefault="002C4351">
            <w:pPr>
              <w:spacing w:after="0"/>
              <w:ind w:left="135"/>
            </w:pPr>
          </w:p>
        </w:tc>
      </w:tr>
      <w:tr w:rsidR="002C4351" w14:paraId="451B8941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954EE64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A4A3371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BA449F8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8B699B7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033ED88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32C2B30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0818D6E" w14:textId="77777777" w:rsidR="002C4351" w:rsidRDefault="002C4351">
            <w:pPr>
              <w:spacing w:after="0"/>
              <w:ind w:left="135"/>
            </w:pPr>
          </w:p>
        </w:tc>
      </w:tr>
      <w:tr w:rsidR="002C4351" w14:paraId="12471E50" w14:textId="77777777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C6D69B7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C7D68ED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22EFE9A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FEA1DC2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3845DB7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80BFED6" w14:textId="77777777" w:rsidR="002C4351" w:rsidRDefault="002C43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F3C2AEA" w14:textId="77777777" w:rsidR="002C4351" w:rsidRDefault="002C4351">
            <w:pPr>
              <w:spacing w:after="0"/>
              <w:ind w:left="135"/>
            </w:pPr>
          </w:p>
        </w:tc>
      </w:tr>
      <w:tr w:rsidR="002C4351" w14:paraId="3C3CFB58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62AB98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5D5DB976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FA0DC80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9380547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2F2220" w14:textId="77777777" w:rsidR="002C4351" w:rsidRDefault="002C4351"/>
        </w:tc>
      </w:tr>
    </w:tbl>
    <w:p w14:paraId="0A833105" w14:textId="77777777" w:rsidR="002C4351" w:rsidRDefault="002C4351">
      <w:pPr>
        <w:sectPr w:rsidR="002C43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FC3C52" w14:textId="77777777" w:rsidR="002C4351" w:rsidRDefault="004E7D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5"/>
        <w:gridCol w:w="4186"/>
        <w:gridCol w:w="1108"/>
        <w:gridCol w:w="1843"/>
        <w:gridCol w:w="1912"/>
        <w:gridCol w:w="1349"/>
        <w:gridCol w:w="2839"/>
      </w:tblGrid>
      <w:tr w:rsidR="002C4351" w14:paraId="4E076D46" w14:textId="77777777">
        <w:trPr>
          <w:trHeight w:val="144"/>
          <w:tblCellSpacing w:w="0" w:type="dxa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A2F5C6" w14:textId="77777777" w:rsidR="002C4351" w:rsidRDefault="004E7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EBB7A8E" w14:textId="77777777" w:rsidR="002C4351" w:rsidRDefault="002C435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597A52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B6625F" w14:textId="77777777" w:rsidR="002C4351" w:rsidRDefault="002C43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E8B466" w14:textId="77777777" w:rsidR="002C4351" w:rsidRDefault="004E7D3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5D7762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B9CBA3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C5E84F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6DEC1B" w14:textId="77777777" w:rsidR="002C4351" w:rsidRDefault="002C4351">
            <w:pPr>
              <w:spacing w:after="0"/>
              <w:ind w:left="135"/>
            </w:pPr>
          </w:p>
        </w:tc>
      </w:tr>
      <w:tr w:rsidR="002C4351" w14:paraId="5D21670A" w14:textId="7777777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F7E962" w14:textId="77777777" w:rsidR="002C4351" w:rsidRDefault="002C43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C0FBA3" w14:textId="77777777" w:rsidR="002C4351" w:rsidRDefault="002C435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828E68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9DFEBB" w14:textId="77777777" w:rsidR="002C4351" w:rsidRDefault="002C435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420254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604BC6" w14:textId="77777777" w:rsidR="002C4351" w:rsidRDefault="002C435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47BD20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2F586E" w14:textId="77777777" w:rsidR="002C4351" w:rsidRDefault="002C43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604BB3" w14:textId="77777777" w:rsidR="002C4351" w:rsidRDefault="002C43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4506C3" w14:textId="77777777" w:rsidR="002C4351" w:rsidRDefault="002C4351"/>
        </w:tc>
      </w:tr>
      <w:tr w:rsidR="002C4351" w14:paraId="21E64715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7AE2BE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597362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AC40B5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3B2BE2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0F458E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EC4B39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0EC69E" w14:textId="77777777" w:rsidR="002C4351" w:rsidRDefault="002C4351">
            <w:pPr>
              <w:spacing w:after="0"/>
              <w:ind w:left="135"/>
            </w:pPr>
          </w:p>
        </w:tc>
      </w:tr>
      <w:tr w:rsidR="002C4351" w:rsidRPr="00984E1F" w14:paraId="3894E432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41C680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68D61E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EB30E4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BF5533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344C1B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58AC0F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CD85DB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2C4351" w:rsidRPr="00984E1F" w14:paraId="1EE0C773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033080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686C46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0EA818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53ABDD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F4FC9A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8B6614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D7E7B4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C4351" w:rsidRPr="00984E1F" w14:paraId="760998A9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503F33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9558C1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7A93B2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80D440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5B8B1F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F4DF01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1C12C9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C4351" w14:paraId="02E5F850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327DF5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1715DE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–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AEB4C5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59E294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5608BB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99B3EB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980AE0" w14:textId="77777777" w:rsidR="002C4351" w:rsidRDefault="002C4351">
            <w:pPr>
              <w:spacing w:after="0"/>
              <w:ind w:left="135"/>
            </w:pPr>
          </w:p>
        </w:tc>
      </w:tr>
      <w:tr w:rsidR="002C4351" w14:paraId="65AE96E6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73CCBC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822091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28241A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FDF9F3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6AA689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83A5A4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76768C" w14:textId="77777777" w:rsidR="002C4351" w:rsidRDefault="002C4351">
            <w:pPr>
              <w:spacing w:after="0"/>
              <w:ind w:left="135"/>
            </w:pPr>
          </w:p>
        </w:tc>
      </w:tr>
      <w:tr w:rsidR="002C4351" w:rsidRPr="00984E1F" w14:paraId="5716ADD1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DFDEAD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6E8CFC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235605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A7D9AE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56B637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9912D4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74275B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4351" w:rsidRPr="00984E1F" w14:paraId="1533B640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170A03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E7DBD3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E8F31C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C3619F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84F2B1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5F59A7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FF1E21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C4351" w14:paraId="7DB570E5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E37C0E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1B17E0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– Российская Федерация Государственная символика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6FD0B4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A66B8C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78B1C0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47EF0F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AB0A43" w14:textId="77777777" w:rsidR="002C4351" w:rsidRDefault="002C4351">
            <w:pPr>
              <w:spacing w:after="0"/>
              <w:ind w:left="135"/>
            </w:pPr>
          </w:p>
        </w:tc>
      </w:tr>
      <w:tr w:rsidR="002C4351" w14:paraId="4D838914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B9091D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9F6431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D390A8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61433C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5D5C92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B5059C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A510D4" w14:textId="77777777" w:rsidR="002C4351" w:rsidRDefault="002C4351">
            <w:pPr>
              <w:spacing w:after="0"/>
              <w:ind w:left="135"/>
            </w:pPr>
          </w:p>
        </w:tc>
      </w:tr>
      <w:tr w:rsidR="002C4351" w14:paraId="4311F5B0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2EAC0A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8AEB6C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768EBD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4EAFEB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BF9A3F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8D2E7E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3D55D0" w14:textId="77777777" w:rsidR="002C4351" w:rsidRDefault="002C4351">
            <w:pPr>
              <w:spacing w:after="0"/>
              <w:ind w:left="135"/>
            </w:pPr>
          </w:p>
        </w:tc>
      </w:tr>
      <w:tr w:rsidR="002C4351" w14:paraId="36D6022A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0B34B6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F1E070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3C1CF9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307911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A1375A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D537B0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C6130F" w14:textId="77777777" w:rsidR="002C4351" w:rsidRDefault="002C4351">
            <w:pPr>
              <w:spacing w:after="0"/>
              <w:ind w:left="135"/>
            </w:pPr>
          </w:p>
        </w:tc>
      </w:tr>
      <w:tr w:rsidR="002C4351" w:rsidRPr="00984E1F" w14:paraId="6BABD3E8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1DC552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27C03E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06E21E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1D5956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F91A2C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6DF356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1CEC8E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C4351" w:rsidRPr="00984E1F" w14:paraId="3AD8BDCE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ED60B2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A3586A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83CCDA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5681B6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BB1E01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7ABBA5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7D7404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2C4351" w:rsidRPr="00984E1F" w14:paraId="1A29E402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F66785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EE316F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EB3A2D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23BBCC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E846DF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F3909C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FF81F8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2C4351" w:rsidRPr="00984E1F" w14:paraId="49C39347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1CDD31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5E910A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EF3095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279905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264D4E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705FCF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186410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C4351" w:rsidRPr="00984E1F" w14:paraId="6ADE0B76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F5DFFC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9EB48A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8104DA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A3D631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5CFC15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3F62C9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BD727D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C4351" w:rsidRPr="00984E1F" w14:paraId="6E815CDF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6A96D7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29A261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4728C5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F3FCFC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3D2D35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FC260A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4C3B08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4351" w:rsidRPr="00984E1F" w14:paraId="5D57AE0E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D4D557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094E09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038A9B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E94641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3925AC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670D34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7255F0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C4351" w:rsidRPr="00984E1F" w14:paraId="593EC6C8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BD2F13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C39329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F192FE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A0E0EF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E1EF50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A6BCA3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9F7456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C4351" w:rsidRPr="00984E1F" w14:paraId="070ECEF7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5CC1B1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7F97BC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ED11D7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D23966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F0E528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9406F9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DC5753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C4351" w:rsidRPr="00984E1F" w14:paraId="56897FE2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269BF7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3A4274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1408F2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A81D95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83A5BC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79F782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192ABD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2C4351" w:rsidRPr="00984E1F" w14:paraId="2A41CDC0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FBD83E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A3A5E1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1F7D2E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1242C0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978EF4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53D9E5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DAE2F6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4351" w:rsidRPr="00984E1F" w14:paraId="01D5DB5E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7F19E7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117843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3F937C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09BA2A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37A6FC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0E078F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44D617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4351" w:rsidRPr="00984E1F" w14:paraId="1599BCF7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4D62AB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CEF279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38C6D7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310E38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FB4FE9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35881F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B3C503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4351" w:rsidRPr="00984E1F" w14:paraId="7123300F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F2FE09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0882DA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90A808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8B15A5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CA3382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26D087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1A9DC4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C4351" w:rsidRPr="00984E1F" w14:paraId="0DD4897D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F790B4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7740E7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питания животных. </w:t>
            </w: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01ACF7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5571C6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FA7E17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C404EF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FE10BA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C4351" w:rsidRPr="00984E1F" w14:paraId="0983AD43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AB32B0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C45F35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8542DA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6293CA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CC8A1F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DB83A7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5686F1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4351" w:rsidRPr="00984E1F" w14:paraId="17406917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9A916C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C9AAE9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AE7BD8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D1E715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9AF3C2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863F3B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348789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C4351" w:rsidRPr="00984E1F" w14:paraId="1D015968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0C546D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0F8E7E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DA811E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9833CA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07A8B2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DF861C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28CB05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4351" w:rsidRPr="00984E1F" w14:paraId="6CBD1FED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CFB569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6F53B0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EA58EA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61B18B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E50599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14B232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050C7E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4351" w14:paraId="2420CA15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7EC55A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65EA15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«Многообразие растений и 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D2000B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588CB9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1B703F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ADEEF7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B5378C" w14:textId="77777777" w:rsidR="002C4351" w:rsidRDefault="002C4351">
            <w:pPr>
              <w:spacing w:after="0"/>
              <w:ind w:left="135"/>
            </w:pPr>
          </w:p>
        </w:tc>
      </w:tr>
      <w:tr w:rsidR="002C4351" w:rsidRPr="00984E1F" w14:paraId="0336830E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F54167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DAC19F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42A2E3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6FCC28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F817BC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B37537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A4AAB9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2C4351" w:rsidRPr="00984E1F" w14:paraId="5CA57D80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4E6FB3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20080A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E1223A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EAE68F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9BCD7A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266669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33A09D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2C4351" w:rsidRPr="00984E1F" w14:paraId="7C696C65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CC88DE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AB7FAB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4DA6DB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06C9F8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7F0196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6CD72D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877A3E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C4351" w:rsidRPr="00984E1F" w14:paraId="3580EC1A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7067A8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4599BC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2784F6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2485AB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28C2B8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C2DF45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FC060C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4351" w:rsidRPr="00984E1F" w14:paraId="71F6F33D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EE7C69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278F41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AF728D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CA5F11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ADF2D4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499F30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6CA4B1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4351" w:rsidRPr="00984E1F" w14:paraId="06AE49AD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DE5C4E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87DA9A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DA1D9D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AED772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8BE7DC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4ACCA5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99BB2B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4351" w:rsidRPr="00984E1F" w14:paraId="11A15199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4D1849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A98954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Кровеносная и нервная система и их </w:t>
            </w: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062910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624AF2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E1CA42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18FD1F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B3827A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2C4351" w:rsidRPr="00984E1F" w14:paraId="405EC0B7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C414CC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5EDB7C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16E3CF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2E6C25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F78927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558279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7B259C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4351" w:rsidRPr="00984E1F" w14:paraId="368832AC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140DAA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5CFCCA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5A968B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4E1F13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0AE7CE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6BA3BF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75D565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2C4351" w14:paraId="556EE299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0CC60E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16CB32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«Человек – часть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7E1B47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E92BA9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3CED6D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6D522D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F6718C" w14:textId="77777777" w:rsidR="002C4351" w:rsidRDefault="002C4351">
            <w:pPr>
              <w:spacing w:after="0"/>
              <w:ind w:left="135"/>
            </w:pPr>
          </w:p>
        </w:tc>
      </w:tr>
      <w:tr w:rsidR="002C4351" w:rsidRPr="00984E1F" w14:paraId="7FCB8392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F7E026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5EE01B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дома.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C83E88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13AF44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377E99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008494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EB092B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C4351" w:rsidRPr="00984E1F" w14:paraId="36FAF875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8366C9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0AF27A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051AC5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E0D980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04C67D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3F6BB8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146887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4351" w:rsidRPr="00984E1F" w14:paraId="2BFB3874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1A6C41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B7EBF3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E3D086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C37946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104F0B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B51FF4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97AE01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4351" w:rsidRPr="00984E1F" w14:paraId="0F06F945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B176AE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22E86C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3B50B2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93B839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0F2A6B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DAF7D5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625942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4351" w:rsidRPr="00984E1F" w14:paraId="3F48D8CE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9579B3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6A9342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A00C8B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0DE180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90BD65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BEB9FC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F1E0C6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4351" w:rsidRPr="00984E1F" w14:paraId="0277324C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B23E9C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18D678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E86D5E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B89CB2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602192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F4ADC3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BAF5DF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4351" w:rsidRPr="00984E1F" w14:paraId="3A492F89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D14F9F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E86194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F43AEF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85F0A9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6E7DC0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DB206A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77717B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2C4351" w:rsidRPr="00984E1F" w14:paraId="6A615E80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B168EC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12EA85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BBC06B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D18305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9C087E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FECB06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BF8BC1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2C4351" w14:paraId="5FF71AEF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734A37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F2E12B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B50983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3AA6BA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1B19FF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C0F8BE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137834" w14:textId="77777777" w:rsidR="002C4351" w:rsidRDefault="002C4351">
            <w:pPr>
              <w:spacing w:after="0"/>
              <w:ind w:left="135"/>
            </w:pPr>
          </w:p>
        </w:tc>
      </w:tr>
      <w:tr w:rsidR="002C4351" w:rsidRPr="00984E1F" w14:paraId="3A25A6F3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D13DEF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41BE02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2337CE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20B4F3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CAA351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E860D9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D83994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4351" w14:paraId="33855EBD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829D5B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DB872D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DD7806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52849A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B5DCB1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E0367D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971821" w14:textId="77777777" w:rsidR="002C4351" w:rsidRDefault="002C4351">
            <w:pPr>
              <w:spacing w:after="0"/>
              <w:ind w:left="135"/>
            </w:pPr>
          </w:p>
        </w:tc>
      </w:tr>
      <w:tr w:rsidR="002C4351" w14:paraId="615136D3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904DB5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1D273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F35A5F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DECB1F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235196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FD9B7F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430CDD" w14:textId="77777777" w:rsidR="002C4351" w:rsidRDefault="002C4351">
            <w:pPr>
              <w:spacing w:after="0"/>
              <w:ind w:left="135"/>
            </w:pPr>
          </w:p>
        </w:tc>
      </w:tr>
      <w:tr w:rsidR="002C4351" w14:paraId="20D7F4F3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B133DF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1F95C1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C0D93E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5AE7FA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825476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EF0968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48D31E" w14:textId="77777777" w:rsidR="002C4351" w:rsidRDefault="002C4351">
            <w:pPr>
              <w:spacing w:after="0"/>
              <w:ind w:left="135"/>
            </w:pPr>
          </w:p>
        </w:tc>
      </w:tr>
      <w:tr w:rsidR="002C4351" w:rsidRPr="00984E1F" w14:paraId="6D20AF45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DCD9F5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A25104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0AC519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37FDDD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12E072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397B77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42360F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4351" w:rsidRPr="00984E1F" w14:paraId="253F2DC1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F0D165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9DD5C0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1DFA39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151D86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1A55BB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579551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08089C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4351" w:rsidRPr="00984E1F" w14:paraId="42D7A67C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CAF9DE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E06855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Золотого кольца России: </w:t>
            </w:r>
            <w:proofErr w:type="spellStart"/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Ростов</w:t>
            </w:r>
            <w:proofErr w:type="spellEnd"/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0F3E92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E061FF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1C503F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3F6E36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73C19F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C4351" w:rsidRPr="00984E1F" w14:paraId="415474B9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1AC5F3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28F27D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EB7EE0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6F2C92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0DA4AC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7326D6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A5BD1B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2C4351" w14:paraId="20BBF4C7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0EB4B9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37FD0B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F34EB0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1E788D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037F0F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2E2104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B563A1" w14:textId="77777777" w:rsidR="002C4351" w:rsidRDefault="002C4351">
            <w:pPr>
              <w:spacing w:after="0"/>
              <w:ind w:left="135"/>
            </w:pPr>
          </w:p>
        </w:tc>
      </w:tr>
      <w:tr w:rsidR="002C4351" w14:paraId="0AC1B4F5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AA2F3D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E312CC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54FB92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43D340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0C1578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A0608F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A4F7C3" w14:textId="77777777" w:rsidR="002C4351" w:rsidRDefault="002C4351">
            <w:pPr>
              <w:spacing w:after="0"/>
              <w:ind w:left="135"/>
            </w:pPr>
          </w:p>
        </w:tc>
      </w:tr>
      <w:tr w:rsidR="002C4351" w14:paraId="76094CE9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47D410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9F3CB9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E94B58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FC230B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D9400D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7B2896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D0D1B1" w14:textId="77777777" w:rsidR="002C4351" w:rsidRDefault="002C4351">
            <w:pPr>
              <w:spacing w:after="0"/>
              <w:ind w:left="135"/>
            </w:pPr>
          </w:p>
        </w:tc>
      </w:tr>
      <w:tr w:rsidR="002C4351" w14:paraId="627CB6D3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D89023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1E748B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69CC91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D9A8E0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3056D1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7F67AB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B8D980" w14:textId="77777777" w:rsidR="002C4351" w:rsidRDefault="002C4351">
            <w:pPr>
              <w:spacing w:after="0"/>
              <w:ind w:left="135"/>
            </w:pPr>
          </w:p>
        </w:tc>
      </w:tr>
      <w:tr w:rsidR="002C4351" w14:paraId="4B0CFC34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7EA6C0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CFF562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057E14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C2980F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506CA3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648659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82FC11" w14:textId="77777777" w:rsidR="002C4351" w:rsidRDefault="002C4351">
            <w:pPr>
              <w:spacing w:after="0"/>
              <w:ind w:left="135"/>
            </w:pPr>
          </w:p>
        </w:tc>
      </w:tr>
      <w:tr w:rsidR="002C4351" w14:paraId="1E206D72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344389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0FC726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57B141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37EA26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1E7DFC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D3FFA4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032148" w14:textId="77777777" w:rsidR="002C4351" w:rsidRDefault="002C4351">
            <w:pPr>
              <w:spacing w:after="0"/>
              <w:ind w:left="135"/>
            </w:pPr>
          </w:p>
        </w:tc>
      </w:tr>
      <w:tr w:rsidR="002C4351" w:rsidRPr="00984E1F" w14:paraId="486497E4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138149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53A350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AD0D14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DB8A04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4A7572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8886E2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AB583C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4351" w14:paraId="210229BF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23D21B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4037AA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«Наша Родина – Российская Федерация»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A45724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AFC682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5F5F89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E103C8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5AD09E" w14:textId="77777777" w:rsidR="002C4351" w:rsidRDefault="002C4351">
            <w:pPr>
              <w:spacing w:after="0"/>
              <w:ind w:left="135"/>
            </w:pPr>
          </w:p>
        </w:tc>
      </w:tr>
      <w:tr w:rsidR="002C4351" w14:paraId="13B98884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085109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19BF81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D48DCF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50FECA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4B54E4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046993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52EF78" w14:textId="77777777" w:rsidR="002C4351" w:rsidRDefault="002C4351">
            <w:pPr>
              <w:spacing w:after="0"/>
              <w:ind w:left="135"/>
            </w:pPr>
          </w:p>
        </w:tc>
      </w:tr>
      <w:tr w:rsidR="002C4351" w14:paraId="16F1E94A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B6F317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3898899B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E3C764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651721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3511A0" w14:textId="77777777" w:rsidR="002C4351" w:rsidRDefault="002C4351"/>
        </w:tc>
      </w:tr>
    </w:tbl>
    <w:p w14:paraId="598F7E45" w14:textId="77777777" w:rsidR="002C4351" w:rsidRDefault="002C4351">
      <w:pPr>
        <w:sectPr w:rsidR="002C43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EBF45B" w14:textId="77777777" w:rsidR="002C4351" w:rsidRDefault="004E7D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5"/>
        <w:gridCol w:w="4186"/>
        <w:gridCol w:w="1108"/>
        <w:gridCol w:w="1843"/>
        <w:gridCol w:w="1912"/>
        <w:gridCol w:w="1349"/>
        <w:gridCol w:w="2839"/>
      </w:tblGrid>
      <w:tr w:rsidR="002C4351" w14:paraId="65B7F5C8" w14:textId="77777777">
        <w:trPr>
          <w:trHeight w:val="144"/>
          <w:tblCellSpacing w:w="0" w:type="dxa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0A385A" w14:textId="77777777" w:rsidR="002C4351" w:rsidRDefault="004E7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E20A0BF" w14:textId="77777777" w:rsidR="002C4351" w:rsidRDefault="002C435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C3A73D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F39F8E" w14:textId="77777777" w:rsidR="002C4351" w:rsidRDefault="002C43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3D06F7" w14:textId="77777777" w:rsidR="002C4351" w:rsidRDefault="004E7D3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411FA7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680F0E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164734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B67BCC" w14:textId="77777777" w:rsidR="002C4351" w:rsidRDefault="002C4351">
            <w:pPr>
              <w:spacing w:after="0"/>
              <w:ind w:left="135"/>
            </w:pPr>
          </w:p>
        </w:tc>
      </w:tr>
      <w:tr w:rsidR="002C4351" w14:paraId="03B4DB7B" w14:textId="7777777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5CEE18" w14:textId="77777777" w:rsidR="002C4351" w:rsidRDefault="002C43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26F2E6" w14:textId="77777777" w:rsidR="002C4351" w:rsidRDefault="002C435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4135C6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B8CD11" w14:textId="77777777" w:rsidR="002C4351" w:rsidRDefault="002C435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9FBA5F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BDCD5D" w14:textId="77777777" w:rsidR="002C4351" w:rsidRDefault="002C435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7C568D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116365" w14:textId="77777777" w:rsidR="002C4351" w:rsidRDefault="002C43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1F036B" w14:textId="77777777" w:rsidR="002C4351" w:rsidRDefault="002C43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D2DEAA" w14:textId="77777777" w:rsidR="002C4351" w:rsidRDefault="002C4351"/>
        </w:tc>
      </w:tr>
      <w:tr w:rsidR="002C4351" w14:paraId="3F3602D1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54A83E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C732F4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FAB215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8E7145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9C5344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331119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23CB2A" w14:textId="77777777" w:rsidR="002C4351" w:rsidRDefault="002C4351">
            <w:pPr>
              <w:spacing w:after="0"/>
              <w:ind w:left="135"/>
            </w:pPr>
          </w:p>
        </w:tc>
      </w:tr>
      <w:tr w:rsidR="002C4351" w:rsidRPr="00984E1F" w14:paraId="39337012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16EFCF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FA908D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88151E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9ED399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287B28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09A0FE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722CF4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4351" w:rsidRPr="00984E1F" w14:paraId="7D58361A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5F3DCE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D2C474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C76DF4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D22558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EF9CFA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65EDE6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646A8B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2C4351" w14:paraId="32359919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207AF5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19D80E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825CC4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2D9037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024C9F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4243E8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33F473" w14:textId="77777777" w:rsidR="002C4351" w:rsidRDefault="002C4351">
            <w:pPr>
              <w:spacing w:after="0"/>
              <w:ind w:left="135"/>
            </w:pPr>
          </w:p>
        </w:tc>
      </w:tr>
      <w:tr w:rsidR="002C4351" w14:paraId="32E23C89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3F2C32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8F6B62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1753B0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F24C8C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6F66E2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CAC5A4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0D00BD" w14:textId="77777777" w:rsidR="002C4351" w:rsidRDefault="002C4351">
            <w:pPr>
              <w:spacing w:after="0"/>
              <w:ind w:left="135"/>
            </w:pPr>
          </w:p>
        </w:tc>
      </w:tr>
      <w:tr w:rsidR="002C4351" w:rsidRPr="00984E1F" w14:paraId="1D4929DD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39207F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A081FA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A7257D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562C2B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E9158F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ECE1AB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9A4B57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4351" w:rsidRPr="00984E1F" w14:paraId="41A87C1B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D7D449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F7B58E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FCFBE7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58954D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647049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3454AB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A10E25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2C4351" w:rsidRPr="00984E1F" w14:paraId="010AEC7C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ADE967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E00D33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67563C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642D8A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33D6A3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BDD3FA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79F078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4351" w:rsidRPr="00984E1F" w14:paraId="2DF9E298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1F1010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B80671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DBC6BF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647D98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32F71A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3E73D8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EEDF50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4351" w14:paraId="3E1F6715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76B5A9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24096E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8AB686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890C5F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AC5C40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5BBE84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A8C1CB" w14:textId="77777777" w:rsidR="002C4351" w:rsidRDefault="002C4351">
            <w:pPr>
              <w:spacing w:after="0"/>
              <w:ind w:left="135"/>
            </w:pPr>
          </w:p>
        </w:tc>
      </w:tr>
      <w:tr w:rsidR="002C4351" w:rsidRPr="00984E1F" w14:paraId="20E51081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C25E67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AC8417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5424B3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109F4D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BC1041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C89229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9C152D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2C4351" w14:paraId="0B18CF65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B6DE56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7C48EF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06BB6F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517D85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5493C3F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990A11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23E519" w14:textId="77777777" w:rsidR="002C4351" w:rsidRDefault="002C4351">
            <w:pPr>
              <w:spacing w:after="0"/>
              <w:ind w:left="135"/>
            </w:pPr>
          </w:p>
        </w:tc>
      </w:tr>
      <w:tr w:rsidR="002C4351" w:rsidRPr="00984E1F" w14:paraId="0C8A692B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D90AF7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868531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B06C03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2C864E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2948A9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D54B91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C0E128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4351" w:rsidRPr="00984E1F" w14:paraId="08284075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F13B7D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83EBF9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0086D3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411E8D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3DCF28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40F365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C63692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4351" w:rsidRPr="00984E1F" w14:paraId="3954DFFD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3D6B93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549A2D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AB9DE5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D52319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B045CE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72D3DD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36B1EE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C4351" w:rsidRPr="00984E1F" w14:paraId="4AE32E18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21AF4D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4ECDE7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3DE1D8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0E0DE3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377EF3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0E270B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FC80BA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2C4351" w:rsidRPr="00984E1F" w14:paraId="0ED12824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6C3659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6DAFD3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FF1409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B063B5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EDC058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F89C2F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8C5621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C4351" w:rsidRPr="00984E1F" w14:paraId="7732FB8A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FDA2E1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5E5541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F944FB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D804AA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379910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F7FA90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545AFB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2C4351" w:rsidRPr="00984E1F" w14:paraId="6F514FFF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E8CB59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CE1D06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3C6D95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44D773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0A4D50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44DDB1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F98ADF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2C4351" w:rsidRPr="00984E1F" w14:paraId="3EA7D3A4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76D250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6F1775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E3DFE3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10CF07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E2DE90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811BCC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1437A7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C4351" w:rsidRPr="00984E1F" w14:paraId="752FAA4C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6F097A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CB716E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CB2FD9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F77C15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60332F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9847CC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074005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2C4351" w:rsidRPr="00984E1F" w14:paraId="55029729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A52570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9A0F09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3F7B7A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70BB6E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D34912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A716C6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217E99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2C4351" w14:paraId="29B18711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6DE918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941876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7B1912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7D95D6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EA2BD4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A02BE0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BFEB45" w14:textId="77777777" w:rsidR="002C4351" w:rsidRDefault="002C4351">
            <w:pPr>
              <w:spacing w:after="0"/>
              <w:ind w:left="135"/>
            </w:pPr>
          </w:p>
        </w:tc>
      </w:tr>
      <w:tr w:rsidR="002C4351" w:rsidRPr="00984E1F" w14:paraId="5CF81956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975837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2002EF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1D5334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0DDD90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F9B7D4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0E03AC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AFDE84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C4351" w:rsidRPr="00984E1F" w14:paraId="6C59A870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F0D89A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B2560D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9BFCD9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3FFFA7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3F75F2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9C9B4E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FEE9BC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4351" w:rsidRPr="00984E1F" w14:paraId="0D5ACBC4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9FB40B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CADE70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C463BA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32A5EB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140FED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B3ABA0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CBD944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C4351" w:rsidRPr="00984E1F" w14:paraId="37759735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47CB4F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4F7CE0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767BDB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7A82A3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F26747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70F43F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56F805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C4351" w:rsidRPr="00984E1F" w14:paraId="20446073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36995B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A60E61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825C4F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1BF799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F68B90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54EB21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CD2654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C4351" w:rsidRPr="00984E1F" w14:paraId="743E1153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34E009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83A551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69EB92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7EFD08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BDF033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B4BBA2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8EE6EE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2C4351" w14:paraId="56A753A2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2B8754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F363D3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498C57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99B4A8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B45CB5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557721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C7EBA0" w14:textId="77777777" w:rsidR="002C4351" w:rsidRDefault="002C4351">
            <w:pPr>
              <w:spacing w:after="0"/>
              <w:ind w:left="135"/>
            </w:pPr>
          </w:p>
        </w:tc>
      </w:tr>
      <w:tr w:rsidR="002C4351" w14:paraId="5E55575F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404717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F42401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1634DF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F72840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D005E6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7F4310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3C960C" w14:textId="77777777" w:rsidR="002C4351" w:rsidRDefault="002C4351">
            <w:pPr>
              <w:spacing w:after="0"/>
              <w:ind w:left="135"/>
            </w:pPr>
          </w:p>
        </w:tc>
      </w:tr>
      <w:tr w:rsidR="002C4351" w14:paraId="7AE851ED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05D206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56E2FA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4E96DF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FE9AD8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86FBEC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7B9A6D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E02495" w14:textId="77777777" w:rsidR="002C4351" w:rsidRDefault="002C4351">
            <w:pPr>
              <w:spacing w:after="0"/>
              <w:ind w:left="135"/>
            </w:pPr>
          </w:p>
        </w:tc>
      </w:tr>
      <w:tr w:rsidR="002C4351" w14:paraId="6CA9C4AF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9BDD38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828B62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29E080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968DA7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C522F3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DA919B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10AC2A" w14:textId="77777777" w:rsidR="002C4351" w:rsidRDefault="002C4351">
            <w:pPr>
              <w:spacing w:after="0"/>
              <w:ind w:left="135"/>
            </w:pPr>
          </w:p>
        </w:tc>
      </w:tr>
      <w:tr w:rsidR="002C4351" w14:paraId="32E9A91E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EB7079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46B863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«Формы земной поверхности и водоёмы»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1C6D0D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9089AD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FE98A6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32FA3D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B6B926" w14:textId="77777777" w:rsidR="002C4351" w:rsidRDefault="002C4351">
            <w:pPr>
              <w:spacing w:after="0"/>
              <w:ind w:left="135"/>
            </w:pPr>
          </w:p>
        </w:tc>
      </w:tr>
      <w:tr w:rsidR="002C4351" w14:paraId="319601C5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09B439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53BDC2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«Природные зоны»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A38727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84CE89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F46936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7517CE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1F15D9" w14:textId="77777777" w:rsidR="002C4351" w:rsidRDefault="002C4351">
            <w:pPr>
              <w:spacing w:after="0"/>
              <w:ind w:left="135"/>
            </w:pPr>
          </w:p>
        </w:tc>
      </w:tr>
      <w:tr w:rsidR="002C4351" w14:paraId="0E0ED1F0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CEB789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63DBDC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F65FA4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BFCC74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13489E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D5C45E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DB245D" w14:textId="77777777" w:rsidR="002C4351" w:rsidRDefault="002C4351">
            <w:pPr>
              <w:spacing w:after="0"/>
              <w:ind w:left="135"/>
            </w:pPr>
          </w:p>
        </w:tc>
      </w:tr>
      <w:tr w:rsidR="002C4351" w:rsidRPr="00984E1F" w14:paraId="6469FD75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98A8F8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97288F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FBB018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9F60C3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4FDCB9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D394C7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FF5B9A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C4351" w14:paraId="16216B18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2D5B87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1D24B5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160559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D8201E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54F13F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B7C943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B10535" w14:textId="77777777" w:rsidR="002C4351" w:rsidRDefault="002C4351">
            <w:pPr>
              <w:spacing w:after="0"/>
              <w:ind w:left="135"/>
            </w:pPr>
          </w:p>
        </w:tc>
      </w:tr>
      <w:tr w:rsidR="002C4351" w14:paraId="23E71FE4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162AF9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7B4F39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9B2375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AC32F9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2C2A69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63E192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D19FAB" w14:textId="77777777" w:rsidR="002C4351" w:rsidRDefault="002C4351">
            <w:pPr>
              <w:spacing w:after="0"/>
              <w:ind w:left="135"/>
            </w:pPr>
          </w:p>
        </w:tc>
      </w:tr>
      <w:tr w:rsidR="002C4351" w:rsidRPr="00984E1F" w14:paraId="7507A47B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BF2D37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368A71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6A0DCE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A0823D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B10EF1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96F08B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96D8CA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2C4351" w14:paraId="310DC7E5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3E007D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A5945B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390B7A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7A0571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2F7A6C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7847D1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67FACF" w14:textId="77777777" w:rsidR="002C4351" w:rsidRDefault="002C4351">
            <w:pPr>
              <w:spacing w:after="0"/>
              <w:ind w:left="135"/>
            </w:pPr>
          </w:p>
        </w:tc>
      </w:tr>
      <w:tr w:rsidR="002C4351" w14:paraId="2EFBD9DE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BA56DB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A31861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–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EB0ECA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A33526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3ABD82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8501BD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A07D83" w14:textId="77777777" w:rsidR="002C4351" w:rsidRDefault="002C4351">
            <w:pPr>
              <w:spacing w:after="0"/>
              <w:ind w:left="135"/>
            </w:pPr>
          </w:p>
        </w:tc>
      </w:tr>
      <w:tr w:rsidR="002C4351" w14:paraId="5445AC2F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E1D3DF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89CAA9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307529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0B6F79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C05D09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BDE135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759E45" w14:textId="77777777" w:rsidR="002C4351" w:rsidRDefault="002C4351">
            <w:pPr>
              <w:spacing w:after="0"/>
              <w:ind w:left="135"/>
            </w:pPr>
          </w:p>
        </w:tc>
      </w:tr>
      <w:tr w:rsidR="002C4351" w14:paraId="05E907D7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EB6F4D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19A9D9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95D19C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97171A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5E1A95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2EB3AD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AFBCC1" w14:textId="77777777" w:rsidR="002C4351" w:rsidRDefault="002C4351">
            <w:pPr>
              <w:spacing w:after="0"/>
              <w:ind w:left="135"/>
            </w:pPr>
          </w:p>
        </w:tc>
      </w:tr>
      <w:tr w:rsidR="002C4351" w:rsidRPr="00984E1F" w14:paraId="3DA17FFD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DE80C5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FEF237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9EE9FF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839016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3B7B86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FEB438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54C1F4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2C4351" w14:paraId="3DD056E8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B7D849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F15E61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BEA4CD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C52617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52FD20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C57404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008A8E" w14:textId="77777777" w:rsidR="002C4351" w:rsidRDefault="002C4351">
            <w:pPr>
              <w:spacing w:after="0"/>
              <w:ind w:left="135"/>
            </w:pPr>
          </w:p>
        </w:tc>
      </w:tr>
      <w:tr w:rsidR="002C4351" w:rsidRPr="00984E1F" w14:paraId="1FD71415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A2DCA4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F78208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442986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F9D17E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E6CA7A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F2A653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E3AFAC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C4351" w14:paraId="43D9994C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2A1EC1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EAA3A2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946FAA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8CC9AA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2150BA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22E4D5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B1A37C" w14:textId="77777777" w:rsidR="002C4351" w:rsidRDefault="002C4351">
            <w:pPr>
              <w:spacing w:after="0"/>
              <w:ind w:left="135"/>
            </w:pPr>
          </w:p>
        </w:tc>
      </w:tr>
      <w:tr w:rsidR="002C4351" w14:paraId="69D7D226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DADCDE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57E57A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0B2EF8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15BC08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DB53E0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2D9176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325AF3" w14:textId="77777777" w:rsidR="002C4351" w:rsidRDefault="002C4351">
            <w:pPr>
              <w:spacing w:after="0"/>
              <w:ind w:left="135"/>
            </w:pPr>
          </w:p>
        </w:tc>
      </w:tr>
      <w:tr w:rsidR="002C4351" w14:paraId="3AC4FE56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A5ECA6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7464E9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5018DC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D67E13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AF63B0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902708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3664C7" w14:textId="77777777" w:rsidR="002C4351" w:rsidRDefault="002C4351">
            <w:pPr>
              <w:spacing w:after="0"/>
              <w:ind w:left="135"/>
            </w:pPr>
          </w:p>
        </w:tc>
      </w:tr>
      <w:tr w:rsidR="002C4351" w:rsidRPr="00984E1F" w14:paraId="7D28FEA8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5DED21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5ED431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FF4766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62E79B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5BC6BA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E3A7DD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AB780A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4351" w14:paraId="509F02F6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BE69F2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F32695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1BE86A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AFEC86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118520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2D2285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9238EF" w14:textId="77777777" w:rsidR="002C4351" w:rsidRDefault="002C4351">
            <w:pPr>
              <w:spacing w:after="0"/>
              <w:ind w:left="135"/>
            </w:pPr>
          </w:p>
        </w:tc>
      </w:tr>
      <w:tr w:rsidR="002C4351" w:rsidRPr="00984E1F" w14:paraId="793EBB6F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4184E9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94CDEB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AC59CE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FE1ED6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F1B9E7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75BBAC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AD666A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2C4351" w:rsidRPr="00984E1F" w14:paraId="0ABEE996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A983BD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2FD196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883EEF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E32FB0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A95D1D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65E3D8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E2CC29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4351" w14:paraId="10185949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13C4CE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71FE35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Берлина.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321C42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72E420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A6526E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B4FF48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B24545" w14:textId="77777777" w:rsidR="002C4351" w:rsidRDefault="002C4351">
            <w:pPr>
              <w:spacing w:after="0"/>
              <w:ind w:left="135"/>
            </w:pPr>
          </w:p>
        </w:tc>
      </w:tr>
      <w:tr w:rsidR="002C4351" w:rsidRPr="00984E1F" w14:paraId="37C80841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260A9B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71A1EA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5D8465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ACF03C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88E399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902818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5EED72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4351" w:rsidRPr="00984E1F" w14:paraId="0767CD4F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F1774A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7A04E9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1B2CE0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9532C3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C9552F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D5A698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64E9BD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2C4351" w14:paraId="0CD41508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3BF46A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1C607E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AEC7C0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31BB88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F445BF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24753F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B2C8F4" w14:textId="77777777" w:rsidR="002C4351" w:rsidRDefault="002C4351">
            <w:pPr>
              <w:spacing w:after="0"/>
              <w:ind w:left="135"/>
            </w:pPr>
          </w:p>
        </w:tc>
      </w:tr>
      <w:tr w:rsidR="002C4351" w:rsidRPr="00984E1F" w14:paraId="7D1BB0E7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3785F5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1AEEBB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4556E6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237CA9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7247B1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354B83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9E9DE2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2C4351" w:rsidRPr="00984E1F" w14:paraId="6C6B5B41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5E8AE6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037280" w14:textId="77777777" w:rsidR="002C4351" w:rsidRDefault="004E7D31">
            <w:pPr>
              <w:spacing w:after="0"/>
              <w:ind w:left="135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4C3CEB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C9C17D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10A223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290EBA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26D2A3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2C4351" w:rsidRPr="00984E1F" w14:paraId="4D67C4A7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98B49D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55D7C2" w14:textId="77777777" w:rsidR="002C4351" w:rsidRDefault="004E7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42F687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F89D12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AE711D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363A81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6F56F4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62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C4351" w14:paraId="529805C3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F017BB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CB2B57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4A6A3E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DAAADC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D987B3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37A655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F4EF95" w14:textId="77777777" w:rsidR="002C4351" w:rsidRDefault="002C4351">
            <w:pPr>
              <w:spacing w:after="0"/>
              <w:ind w:left="135"/>
            </w:pPr>
          </w:p>
        </w:tc>
      </w:tr>
      <w:tr w:rsidR="002C4351" w14:paraId="193263A9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21F37D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86E099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630D6B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06B8C8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EBB4B0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7F8A39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E66EB7" w14:textId="77777777" w:rsidR="002C4351" w:rsidRDefault="002C4351">
            <w:pPr>
              <w:spacing w:after="0"/>
              <w:ind w:left="135"/>
            </w:pPr>
          </w:p>
        </w:tc>
      </w:tr>
      <w:tr w:rsidR="002C4351" w14:paraId="0D2DFF60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260391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639BDA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5EF3A7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B63870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A01AAB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2C073B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1E5EF7" w14:textId="77777777" w:rsidR="002C4351" w:rsidRDefault="002C4351">
            <w:pPr>
              <w:spacing w:after="0"/>
              <w:ind w:left="135"/>
            </w:pPr>
          </w:p>
        </w:tc>
      </w:tr>
      <w:tr w:rsidR="002C4351" w14:paraId="226DEE91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AAD0F4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1EFAA2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81D219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65DA3A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71D869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87F8DB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62B2B0" w14:textId="77777777" w:rsidR="002C4351" w:rsidRDefault="002C4351">
            <w:pPr>
              <w:spacing w:after="0"/>
              <w:ind w:left="135"/>
            </w:pPr>
          </w:p>
        </w:tc>
      </w:tr>
      <w:tr w:rsidR="002C4351" w14:paraId="13333231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660857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5ADF60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3843C3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8C5A2B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6C04A7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FB5D1F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30622E" w14:textId="77777777" w:rsidR="002C4351" w:rsidRDefault="002C4351">
            <w:pPr>
              <w:spacing w:after="0"/>
              <w:ind w:left="135"/>
            </w:pPr>
          </w:p>
        </w:tc>
      </w:tr>
      <w:tr w:rsidR="002C4351" w14:paraId="7645D49C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192D1C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E46490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"Оценим свои достижения"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F2B689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5197E3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3CAB72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89EEEE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A01B59" w14:textId="77777777" w:rsidR="002C4351" w:rsidRDefault="002C4351">
            <w:pPr>
              <w:spacing w:after="0"/>
              <w:ind w:left="135"/>
            </w:pPr>
          </w:p>
        </w:tc>
      </w:tr>
      <w:tr w:rsidR="002C4351" w14:paraId="350E33FE" w14:textId="77777777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FA561D" w14:textId="77777777" w:rsidR="002C4351" w:rsidRDefault="004E7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C67C0F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«История Отечества» / 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925072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250F24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C296DF" w14:textId="77777777" w:rsidR="002C4351" w:rsidRDefault="002C43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22A4BC" w14:textId="77777777" w:rsidR="002C4351" w:rsidRDefault="002C43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166ADB" w14:textId="77777777" w:rsidR="002C4351" w:rsidRDefault="002C4351">
            <w:pPr>
              <w:spacing w:after="0"/>
              <w:ind w:left="135"/>
            </w:pPr>
          </w:p>
        </w:tc>
      </w:tr>
      <w:tr w:rsidR="002C4351" w14:paraId="0F84B501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ED6858" w14:textId="77777777" w:rsidR="002C4351" w:rsidRPr="00562BD8" w:rsidRDefault="004E7D31">
            <w:pPr>
              <w:spacing w:after="0"/>
              <w:ind w:left="135"/>
              <w:rPr>
                <w:lang w:val="ru-RU"/>
              </w:rPr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3AC8E657" w14:textId="77777777" w:rsidR="002C4351" w:rsidRDefault="004E7D31">
            <w:pPr>
              <w:spacing w:after="0"/>
              <w:ind w:left="135"/>
              <w:jc w:val="center"/>
            </w:pPr>
            <w:r w:rsidRPr="00562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396083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385150" w14:textId="77777777" w:rsidR="002C4351" w:rsidRDefault="004E7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944E17" w14:textId="77777777" w:rsidR="002C4351" w:rsidRDefault="002C4351"/>
        </w:tc>
      </w:tr>
    </w:tbl>
    <w:p w14:paraId="7120A986" w14:textId="77777777" w:rsidR="002C4351" w:rsidRDefault="002C4351">
      <w:pPr>
        <w:sectPr w:rsidR="002C435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24428032"/>
      <w:bookmarkEnd w:id="5"/>
    </w:p>
    <w:bookmarkEnd w:id="6"/>
    <w:p w14:paraId="0D14626F" w14:textId="77777777" w:rsidR="002C4351" w:rsidRDefault="004E7D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210ED67" w14:textId="77777777" w:rsidR="002C4351" w:rsidRDefault="004E7D3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E706149" w14:textId="77777777" w:rsidR="002C4351" w:rsidRDefault="002C4351">
      <w:pPr>
        <w:spacing w:after="0" w:line="480" w:lineRule="auto"/>
        <w:ind w:left="120"/>
      </w:pPr>
    </w:p>
    <w:p w14:paraId="7850F154" w14:textId="77777777" w:rsidR="002C4351" w:rsidRDefault="002C4351">
      <w:pPr>
        <w:spacing w:after="0" w:line="480" w:lineRule="auto"/>
        <w:ind w:left="120"/>
      </w:pPr>
    </w:p>
    <w:p w14:paraId="54470C1D" w14:textId="77777777" w:rsidR="002C4351" w:rsidRDefault="002C4351">
      <w:pPr>
        <w:spacing w:after="0"/>
        <w:ind w:left="120"/>
      </w:pPr>
    </w:p>
    <w:p w14:paraId="44A8A441" w14:textId="77777777" w:rsidR="002C4351" w:rsidRDefault="004E7D3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14B224C9" w14:textId="77777777" w:rsidR="002C4351" w:rsidRDefault="002C4351">
      <w:pPr>
        <w:spacing w:after="0" w:line="480" w:lineRule="auto"/>
        <w:ind w:left="120"/>
      </w:pPr>
    </w:p>
    <w:p w14:paraId="1139FE53" w14:textId="77777777" w:rsidR="002C4351" w:rsidRDefault="002C4351">
      <w:pPr>
        <w:spacing w:after="0"/>
        <w:ind w:left="120"/>
      </w:pPr>
    </w:p>
    <w:p w14:paraId="78DE7EAE" w14:textId="77777777" w:rsidR="002C4351" w:rsidRPr="00562BD8" w:rsidRDefault="004E7D31">
      <w:pPr>
        <w:spacing w:after="0" w:line="480" w:lineRule="auto"/>
        <w:ind w:left="120"/>
        <w:rPr>
          <w:lang w:val="ru-RU"/>
        </w:rPr>
      </w:pPr>
      <w:r w:rsidRPr="00562BD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AAED2D3" w14:textId="77777777" w:rsidR="002C4351" w:rsidRPr="00562BD8" w:rsidRDefault="002C4351">
      <w:pPr>
        <w:spacing w:after="0" w:line="480" w:lineRule="auto"/>
        <w:ind w:left="120"/>
        <w:rPr>
          <w:lang w:val="ru-RU"/>
        </w:rPr>
      </w:pPr>
    </w:p>
    <w:p w14:paraId="6FDA94A2" w14:textId="77777777" w:rsidR="002C4351" w:rsidRPr="00562BD8" w:rsidRDefault="002C4351">
      <w:pPr>
        <w:rPr>
          <w:lang w:val="ru-RU"/>
        </w:rPr>
        <w:sectPr w:rsidR="002C4351" w:rsidRPr="00562BD8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24428033"/>
    </w:p>
    <w:bookmarkEnd w:id="7"/>
    <w:p w14:paraId="2F84FC98" w14:textId="77777777" w:rsidR="002C4351" w:rsidRPr="00562BD8" w:rsidRDefault="002C4351">
      <w:pPr>
        <w:rPr>
          <w:lang w:val="ru-RU"/>
        </w:rPr>
      </w:pPr>
    </w:p>
    <w:sectPr w:rsidR="002C4351" w:rsidRPr="00562BD8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F67AF9" w14:textId="77777777" w:rsidR="00D90211" w:rsidRDefault="00D90211">
      <w:pPr>
        <w:spacing w:line="240" w:lineRule="auto"/>
      </w:pPr>
      <w:r>
        <w:separator/>
      </w:r>
    </w:p>
  </w:endnote>
  <w:endnote w:type="continuationSeparator" w:id="0">
    <w:p w14:paraId="024768B7" w14:textId="77777777" w:rsidR="00D90211" w:rsidRDefault="00D902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62C2F" w14:textId="77777777" w:rsidR="00D90211" w:rsidRDefault="00D90211">
      <w:pPr>
        <w:spacing w:after="0"/>
      </w:pPr>
      <w:r>
        <w:separator/>
      </w:r>
    </w:p>
  </w:footnote>
  <w:footnote w:type="continuationSeparator" w:id="0">
    <w:p w14:paraId="3FD8ACB2" w14:textId="77777777" w:rsidR="00D90211" w:rsidRDefault="00D9021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13A4B87"/>
    <w:multiLevelType w:val="singleLevel"/>
    <w:tmpl w:val="813A4B8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" w15:restartNumberingAfterBreak="0">
    <w:nsid w:val="8461FADE"/>
    <w:multiLevelType w:val="singleLevel"/>
    <w:tmpl w:val="8461FA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" w15:restartNumberingAfterBreak="0">
    <w:nsid w:val="91995D4F"/>
    <w:multiLevelType w:val="singleLevel"/>
    <w:tmpl w:val="91995D4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" w15:restartNumberingAfterBreak="0">
    <w:nsid w:val="9239341B"/>
    <w:multiLevelType w:val="singleLevel"/>
    <w:tmpl w:val="9239341B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4" w15:restartNumberingAfterBreak="0">
    <w:nsid w:val="9288B902"/>
    <w:multiLevelType w:val="singleLevel"/>
    <w:tmpl w:val="9288B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5" w15:restartNumberingAfterBreak="0">
    <w:nsid w:val="9C8AC8EF"/>
    <w:multiLevelType w:val="singleLevel"/>
    <w:tmpl w:val="9C8AC8E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6" w15:restartNumberingAfterBreak="0">
    <w:nsid w:val="B0F1ACD9"/>
    <w:multiLevelType w:val="singleLevel"/>
    <w:tmpl w:val="B0F1ACD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7" w15:restartNumberingAfterBreak="0">
    <w:nsid w:val="B5E306ED"/>
    <w:multiLevelType w:val="singleLevel"/>
    <w:tmpl w:val="B5E306E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8" w15:restartNumberingAfterBreak="0">
    <w:nsid w:val="B8CEF35B"/>
    <w:multiLevelType w:val="singleLevel"/>
    <w:tmpl w:val="B8CEF35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9" w15:restartNumberingAfterBreak="0">
    <w:nsid w:val="BB64CFA9"/>
    <w:multiLevelType w:val="singleLevel"/>
    <w:tmpl w:val="BB64CFA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0" w15:restartNumberingAfterBreak="0">
    <w:nsid w:val="BE923771"/>
    <w:multiLevelType w:val="singleLevel"/>
    <w:tmpl w:val="BE92377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1" w15:restartNumberingAfterBreak="0">
    <w:nsid w:val="BF205925"/>
    <w:multiLevelType w:val="singleLevel"/>
    <w:tmpl w:val="BF20592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2" w15:restartNumberingAfterBreak="0">
    <w:nsid w:val="C8879AEF"/>
    <w:multiLevelType w:val="singleLevel"/>
    <w:tmpl w:val="C8879AE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3" w15:restartNumberingAfterBreak="0">
    <w:nsid w:val="CF092B84"/>
    <w:multiLevelType w:val="singleLevel"/>
    <w:tmpl w:val="CF092B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14" w15:restartNumberingAfterBreak="0">
    <w:nsid w:val="D7F9FE59"/>
    <w:multiLevelType w:val="singleLevel"/>
    <w:tmpl w:val="D7F9FE5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5" w15:restartNumberingAfterBreak="0">
    <w:nsid w:val="DCBA6B53"/>
    <w:multiLevelType w:val="singleLevel"/>
    <w:tmpl w:val="DCBA6B5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6" w15:restartNumberingAfterBreak="0">
    <w:nsid w:val="E093A4B0"/>
    <w:multiLevelType w:val="singleLevel"/>
    <w:tmpl w:val="E093A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7" w15:restartNumberingAfterBreak="0">
    <w:nsid w:val="F4B5D9F5"/>
    <w:multiLevelType w:val="singleLevel"/>
    <w:tmpl w:val="F4B5D9F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8" w15:restartNumberingAfterBreak="0">
    <w:nsid w:val="F7735DC9"/>
    <w:multiLevelType w:val="singleLevel"/>
    <w:tmpl w:val="F7735DC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9" w15:restartNumberingAfterBreak="0">
    <w:nsid w:val="0053208E"/>
    <w:multiLevelType w:val="singleLevel"/>
    <w:tmpl w:val="005320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0" w15:restartNumberingAfterBreak="0">
    <w:nsid w:val="0248C179"/>
    <w:multiLevelType w:val="singleLevel"/>
    <w:tmpl w:val="0248C17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1" w15:restartNumberingAfterBreak="0">
    <w:nsid w:val="03D62ECE"/>
    <w:multiLevelType w:val="singleLevel"/>
    <w:tmpl w:val="03D62E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2" w15:restartNumberingAfterBreak="0">
    <w:nsid w:val="0E640482"/>
    <w:multiLevelType w:val="singleLevel"/>
    <w:tmpl w:val="0E640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3" w15:restartNumberingAfterBreak="0">
    <w:nsid w:val="243FCF68"/>
    <w:multiLevelType w:val="singleLevel"/>
    <w:tmpl w:val="243FCF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4" w15:restartNumberingAfterBreak="0">
    <w:nsid w:val="2470EC97"/>
    <w:multiLevelType w:val="singleLevel"/>
    <w:tmpl w:val="2470EC9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5" w15:restartNumberingAfterBreak="0">
    <w:nsid w:val="25B654F3"/>
    <w:multiLevelType w:val="singleLevel"/>
    <w:tmpl w:val="25B654F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6" w15:restartNumberingAfterBreak="0">
    <w:nsid w:val="2A8F537B"/>
    <w:multiLevelType w:val="singleLevel"/>
    <w:tmpl w:val="2A8F537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7" w15:restartNumberingAfterBreak="0">
    <w:nsid w:val="30FC5B15"/>
    <w:multiLevelType w:val="singleLevel"/>
    <w:tmpl w:val="30FC5B1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8" w15:restartNumberingAfterBreak="0">
    <w:nsid w:val="39A0D9AC"/>
    <w:multiLevelType w:val="singleLevel"/>
    <w:tmpl w:val="39A0D9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9" w15:restartNumberingAfterBreak="0">
    <w:nsid w:val="46A08BB8"/>
    <w:multiLevelType w:val="singleLevel"/>
    <w:tmpl w:val="46A08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0" w15:restartNumberingAfterBreak="0">
    <w:nsid w:val="4C1BAE26"/>
    <w:multiLevelType w:val="singleLevel"/>
    <w:tmpl w:val="4C1BAE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1" w15:restartNumberingAfterBreak="0">
    <w:nsid w:val="4D4DC07F"/>
    <w:multiLevelType w:val="singleLevel"/>
    <w:tmpl w:val="4D4DC07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2" w15:restartNumberingAfterBreak="0">
    <w:nsid w:val="4D94DA66"/>
    <w:multiLevelType w:val="singleLevel"/>
    <w:tmpl w:val="4D94D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3" w15:restartNumberingAfterBreak="0">
    <w:nsid w:val="58765686"/>
    <w:multiLevelType w:val="singleLevel"/>
    <w:tmpl w:val="587656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4" w15:restartNumberingAfterBreak="0">
    <w:nsid w:val="59ADCABA"/>
    <w:multiLevelType w:val="singleLevel"/>
    <w:tmpl w:val="59ADC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5" w15:restartNumberingAfterBreak="0">
    <w:nsid w:val="5A241D34"/>
    <w:multiLevelType w:val="singleLevel"/>
    <w:tmpl w:val="5A241D34"/>
    <w:lvl w:ilvl="0">
      <w:start w:val="2"/>
      <w:numFmt w:val="decimal"/>
      <w:lvlText w:val="%1."/>
      <w:lvlJc w:val="left"/>
      <w:pPr>
        <w:ind w:left="960" w:hanging="360"/>
      </w:pPr>
    </w:lvl>
  </w:abstractNum>
  <w:abstractNum w:abstractNumId="36" w15:restartNumberingAfterBreak="0">
    <w:nsid w:val="60382F6E"/>
    <w:multiLevelType w:val="singleLevel"/>
    <w:tmpl w:val="60382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7" w15:restartNumberingAfterBreak="0">
    <w:nsid w:val="629F7852"/>
    <w:multiLevelType w:val="singleLevel"/>
    <w:tmpl w:val="629F78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8" w15:restartNumberingAfterBreak="0">
    <w:nsid w:val="72183CF9"/>
    <w:multiLevelType w:val="singleLevel"/>
    <w:tmpl w:val="72183CF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9" w15:restartNumberingAfterBreak="0">
    <w:nsid w:val="77ECEA79"/>
    <w:multiLevelType w:val="singleLevel"/>
    <w:tmpl w:val="77ECEA7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40" w15:restartNumberingAfterBreak="0">
    <w:nsid w:val="79AA4FA4"/>
    <w:multiLevelType w:val="singleLevel"/>
    <w:tmpl w:val="79AA4F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41" w15:restartNumberingAfterBreak="0">
    <w:nsid w:val="7C246926"/>
    <w:multiLevelType w:val="singleLevel"/>
    <w:tmpl w:val="7C2469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42" w15:restartNumberingAfterBreak="0">
    <w:nsid w:val="7DEC2089"/>
    <w:multiLevelType w:val="singleLevel"/>
    <w:tmpl w:val="7DEC208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num w:numId="1" w16cid:durableId="1478836148">
    <w:abstractNumId w:val="19"/>
  </w:num>
  <w:num w:numId="2" w16cid:durableId="701829619">
    <w:abstractNumId w:val="13"/>
  </w:num>
  <w:num w:numId="3" w16cid:durableId="197016508">
    <w:abstractNumId w:val="34"/>
  </w:num>
  <w:num w:numId="4" w16cid:durableId="461536581">
    <w:abstractNumId w:val="11"/>
  </w:num>
  <w:num w:numId="5" w16cid:durableId="55517856">
    <w:abstractNumId w:val="7"/>
  </w:num>
  <w:num w:numId="6" w16cid:durableId="377168806">
    <w:abstractNumId w:val="21"/>
  </w:num>
  <w:num w:numId="7" w16cid:durableId="2052998632">
    <w:abstractNumId w:val="25"/>
  </w:num>
  <w:num w:numId="8" w16cid:durableId="1354723419">
    <w:abstractNumId w:val="38"/>
  </w:num>
  <w:num w:numId="9" w16cid:durableId="1954248439">
    <w:abstractNumId w:val="20"/>
  </w:num>
  <w:num w:numId="10" w16cid:durableId="320277073">
    <w:abstractNumId w:val="3"/>
  </w:num>
  <w:num w:numId="11" w16cid:durableId="2099905932">
    <w:abstractNumId w:val="26"/>
  </w:num>
  <w:num w:numId="12" w16cid:durableId="1230575423">
    <w:abstractNumId w:val="35"/>
  </w:num>
  <w:num w:numId="13" w16cid:durableId="1324357223">
    <w:abstractNumId w:val="12"/>
  </w:num>
  <w:num w:numId="14" w16cid:durableId="174465931">
    <w:abstractNumId w:val="31"/>
  </w:num>
  <w:num w:numId="15" w16cid:durableId="918639645">
    <w:abstractNumId w:val="17"/>
  </w:num>
  <w:num w:numId="16" w16cid:durableId="33434870">
    <w:abstractNumId w:val="24"/>
  </w:num>
  <w:num w:numId="17" w16cid:durableId="1902405840">
    <w:abstractNumId w:val="15"/>
  </w:num>
  <w:num w:numId="18" w16cid:durableId="527529520">
    <w:abstractNumId w:val="14"/>
  </w:num>
  <w:num w:numId="19" w16cid:durableId="1186599950">
    <w:abstractNumId w:val="5"/>
  </w:num>
  <w:num w:numId="20" w16cid:durableId="1273979836">
    <w:abstractNumId w:val="30"/>
  </w:num>
  <w:num w:numId="21" w16cid:durableId="1714497444">
    <w:abstractNumId w:val="36"/>
  </w:num>
  <w:num w:numId="22" w16cid:durableId="142088514">
    <w:abstractNumId w:val="22"/>
  </w:num>
  <w:num w:numId="23" w16cid:durableId="401412639">
    <w:abstractNumId w:val="29"/>
  </w:num>
  <w:num w:numId="24" w16cid:durableId="139274647">
    <w:abstractNumId w:val="6"/>
  </w:num>
  <w:num w:numId="25" w16cid:durableId="449981225">
    <w:abstractNumId w:val="41"/>
  </w:num>
  <w:num w:numId="26" w16cid:durableId="2093814444">
    <w:abstractNumId w:val="39"/>
  </w:num>
  <w:num w:numId="27" w16cid:durableId="1462724476">
    <w:abstractNumId w:val="10"/>
  </w:num>
  <w:num w:numId="28" w16cid:durableId="1043821669">
    <w:abstractNumId w:val="37"/>
  </w:num>
  <w:num w:numId="29" w16cid:durableId="1343821594">
    <w:abstractNumId w:val="4"/>
  </w:num>
  <w:num w:numId="30" w16cid:durableId="1477262530">
    <w:abstractNumId w:val="28"/>
  </w:num>
  <w:num w:numId="31" w16cid:durableId="341125386">
    <w:abstractNumId w:val="1"/>
  </w:num>
  <w:num w:numId="32" w16cid:durableId="1818648323">
    <w:abstractNumId w:val="33"/>
  </w:num>
  <w:num w:numId="33" w16cid:durableId="1305575336">
    <w:abstractNumId w:val="42"/>
  </w:num>
  <w:num w:numId="34" w16cid:durableId="684330693">
    <w:abstractNumId w:val="0"/>
  </w:num>
  <w:num w:numId="35" w16cid:durableId="222719457">
    <w:abstractNumId w:val="23"/>
  </w:num>
  <w:num w:numId="36" w16cid:durableId="1338925163">
    <w:abstractNumId w:val="32"/>
  </w:num>
  <w:num w:numId="37" w16cid:durableId="2110615966">
    <w:abstractNumId w:val="18"/>
  </w:num>
  <w:num w:numId="38" w16cid:durableId="962923299">
    <w:abstractNumId w:val="16"/>
  </w:num>
  <w:num w:numId="39" w16cid:durableId="1942296002">
    <w:abstractNumId w:val="27"/>
  </w:num>
  <w:num w:numId="40" w16cid:durableId="1285504445">
    <w:abstractNumId w:val="40"/>
  </w:num>
  <w:num w:numId="41" w16cid:durableId="538128864">
    <w:abstractNumId w:val="9"/>
  </w:num>
  <w:num w:numId="42" w16cid:durableId="1486815934">
    <w:abstractNumId w:val="2"/>
  </w:num>
  <w:num w:numId="43" w16cid:durableId="16352860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C4351"/>
    <w:rsid w:val="002C4351"/>
    <w:rsid w:val="004E7D31"/>
    <w:rsid w:val="00562BD8"/>
    <w:rsid w:val="00984E1F"/>
    <w:rsid w:val="00AF2007"/>
    <w:rsid w:val="00D90211"/>
    <w:rsid w:val="4E8D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0F629"/>
  <w15:docId w15:val="{3BB5DDB6-8E10-4AED-B602-19891D624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Заголовок Знак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e">
    <w:name w:val="Balloon Text"/>
    <w:basedOn w:val="a"/>
    <w:link w:val="af"/>
    <w:uiPriority w:val="99"/>
    <w:semiHidden/>
    <w:unhideWhenUsed/>
    <w:rsid w:val="00562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62BD8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2850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41c" TargetMode="External"/><Relationship Id="rId47" Type="http://schemas.openxmlformats.org/officeDocument/2006/relationships/hyperlink" Target="https://m.edsoo.ru/f840ebe2" TargetMode="External"/><Relationship Id="rId63" Type="http://schemas.openxmlformats.org/officeDocument/2006/relationships/hyperlink" Target="https://m.edsoo.ru/f84118a6" TargetMode="External"/><Relationship Id="rId68" Type="http://schemas.openxmlformats.org/officeDocument/2006/relationships/hyperlink" Target="https://m.edsoo.ru/f8412a1c" TargetMode="External"/><Relationship Id="rId84" Type="http://schemas.openxmlformats.org/officeDocument/2006/relationships/hyperlink" Target="https://m.edsoo.ru/f8416306" TargetMode="External"/><Relationship Id="rId89" Type="http://schemas.openxmlformats.org/officeDocument/2006/relationships/hyperlink" Target="https://m.edsoo.ru/f8416cfc" TargetMode="External"/><Relationship Id="rId16" Type="http://schemas.openxmlformats.org/officeDocument/2006/relationships/hyperlink" Target="https://m.edsoo.ru/7f4116e4" TargetMode="External"/><Relationship Id="rId107" Type="http://schemas.openxmlformats.org/officeDocument/2006/relationships/hyperlink" Target="https://m.edsoo.ru/f841d336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c7ca" TargetMode="External"/><Relationship Id="rId37" Type="http://schemas.openxmlformats.org/officeDocument/2006/relationships/hyperlink" Target="https://m.edsoo.ru/f840d03a" TargetMode="External"/><Relationship Id="rId53" Type="http://schemas.openxmlformats.org/officeDocument/2006/relationships/hyperlink" Target="https://m.edsoo.ru/f8410f78" TargetMode="External"/><Relationship Id="rId58" Type="http://schemas.openxmlformats.org/officeDocument/2006/relationships/hyperlink" Target="https://m.edsoo.ru/f8410c3a" TargetMode="External"/><Relationship Id="rId74" Type="http://schemas.openxmlformats.org/officeDocument/2006/relationships/hyperlink" Target="https://m.edsoo.ru/f8414d1c" TargetMode="External"/><Relationship Id="rId79" Type="http://schemas.openxmlformats.org/officeDocument/2006/relationships/hyperlink" Target="https://m.edsoo.ru/f841580c" TargetMode="External"/><Relationship Id="rId102" Type="http://schemas.openxmlformats.org/officeDocument/2006/relationships/hyperlink" Target="https://m.edsoo.ru/f841c800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f8416fae" TargetMode="External"/><Relationship Id="rId95" Type="http://schemas.openxmlformats.org/officeDocument/2006/relationships/hyperlink" Target="https://m.edsoo.ru/f84185ac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0c162" TargetMode="External"/><Relationship Id="rId43" Type="http://schemas.openxmlformats.org/officeDocument/2006/relationships/hyperlink" Target="https://m.edsoo.ru/f840e6a6" TargetMode="External"/><Relationship Id="rId48" Type="http://schemas.openxmlformats.org/officeDocument/2006/relationships/hyperlink" Target="https://m.edsoo.ru/f840ed90" TargetMode="External"/><Relationship Id="rId64" Type="http://schemas.openxmlformats.org/officeDocument/2006/relationships/hyperlink" Target="https://m.edsoo.ru/f84112c0" TargetMode="External"/><Relationship Id="rId69" Type="http://schemas.openxmlformats.org/officeDocument/2006/relationships/hyperlink" Target="https://m.edsoo.ru/f8412ef4" TargetMode="External"/><Relationship Id="rId80" Type="http://schemas.openxmlformats.org/officeDocument/2006/relationships/hyperlink" Target="https://m.edsoo.ru/f8415636" TargetMode="External"/><Relationship Id="rId85" Type="http://schemas.openxmlformats.org/officeDocument/2006/relationships/hyperlink" Target="https://m.edsoo.ru/f84164be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f840c392" TargetMode="External"/><Relationship Id="rId38" Type="http://schemas.openxmlformats.org/officeDocument/2006/relationships/hyperlink" Target="https://m.edsoo.ru/f840da26" TargetMode="External"/><Relationship Id="rId59" Type="http://schemas.openxmlformats.org/officeDocument/2006/relationships/hyperlink" Target="https://m.edsoo.ru/f8410910" TargetMode="External"/><Relationship Id="rId103" Type="http://schemas.openxmlformats.org/officeDocument/2006/relationships/hyperlink" Target="https://m.edsoo.ru/f841c9f4" TargetMode="External"/><Relationship Id="rId108" Type="http://schemas.openxmlformats.org/officeDocument/2006/relationships/hyperlink" Target="https://m.edsoo.ru/f841dc50" TargetMode="External"/><Relationship Id="rId54" Type="http://schemas.openxmlformats.org/officeDocument/2006/relationships/hyperlink" Target="https://m.edsoo.ru/f84116c6" TargetMode="External"/><Relationship Id="rId70" Type="http://schemas.openxmlformats.org/officeDocument/2006/relationships/hyperlink" Target="https://m.edsoo.ru/f8413c3c" TargetMode="External"/><Relationship Id="rId75" Type="http://schemas.openxmlformats.org/officeDocument/2006/relationships/hyperlink" Target="https://m.edsoo.ru/f8414eca" TargetMode="External"/><Relationship Id="rId91" Type="http://schemas.openxmlformats.org/officeDocument/2006/relationships/hyperlink" Target="https://m.edsoo.ru/f8417b34" TargetMode="External"/><Relationship Id="rId96" Type="http://schemas.openxmlformats.org/officeDocument/2006/relationships/hyperlink" Target="https://m.edsoo.ru/f841752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0f9fc" TargetMode="External"/><Relationship Id="rId36" Type="http://schemas.openxmlformats.org/officeDocument/2006/relationships/hyperlink" Target="https://m.edsoo.ru/f840ce78" TargetMode="External"/><Relationship Id="rId49" Type="http://schemas.openxmlformats.org/officeDocument/2006/relationships/hyperlink" Target="https://m.edsoo.ru/f840ef2a" TargetMode="External"/><Relationship Id="rId57" Type="http://schemas.openxmlformats.org/officeDocument/2006/relationships/hyperlink" Target="https://m.edsoo.ru/f8410654" TargetMode="External"/><Relationship Id="rId106" Type="http://schemas.openxmlformats.org/officeDocument/2006/relationships/hyperlink" Target="https://m.edsoo.ru/f841d8ea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123aa" TargetMode="External"/><Relationship Id="rId44" Type="http://schemas.openxmlformats.org/officeDocument/2006/relationships/hyperlink" Target="https://m.edsoo.ru/f840e85e" TargetMode="External"/><Relationship Id="rId52" Type="http://schemas.openxmlformats.org/officeDocument/2006/relationships/hyperlink" Target="https://m.edsoo.ru/f84104ba" TargetMode="External"/><Relationship Id="rId60" Type="http://schemas.openxmlformats.org/officeDocument/2006/relationships/hyperlink" Target="https://m.edsoo.ru/f8411f90" TargetMode="External"/><Relationship Id="rId65" Type="http://schemas.openxmlformats.org/officeDocument/2006/relationships/hyperlink" Target="https://m.edsoo.ru/f841254e" TargetMode="External"/><Relationship Id="rId73" Type="http://schemas.openxmlformats.org/officeDocument/2006/relationships/hyperlink" Target="https://m.edsoo.ru/f841380e" TargetMode="External"/><Relationship Id="rId78" Type="http://schemas.openxmlformats.org/officeDocument/2006/relationships/hyperlink" Target="https://m.edsoo.ru/f8415b9a" TargetMode="External"/><Relationship Id="rId81" Type="http://schemas.openxmlformats.org/officeDocument/2006/relationships/hyperlink" Target="https://m.edsoo.ru/f8418dc2" TargetMode="External"/><Relationship Id="rId86" Type="http://schemas.openxmlformats.org/officeDocument/2006/relationships/hyperlink" Target="https://m.edsoo.ru/f8416180" TargetMode="External"/><Relationship Id="rId94" Type="http://schemas.openxmlformats.org/officeDocument/2006/relationships/hyperlink" Target="https://m.edsoo.ru/f84181ce" TargetMode="External"/><Relationship Id="rId99" Type="http://schemas.openxmlformats.org/officeDocument/2006/relationships/hyperlink" Target="https://m.edsoo.ru/f841b284" TargetMode="External"/><Relationship Id="rId101" Type="http://schemas.openxmlformats.org/officeDocument/2006/relationships/hyperlink" Target="https://m.edsoo.ru/f841c56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df26" TargetMode="External"/><Relationship Id="rId109" Type="http://schemas.openxmlformats.org/officeDocument/2006/relationships/fontTable" Target="fontTable.xml"/><Relationship Id="rId34" Type="http://schemas.openxmlformats.org/officeDocument/2006/relationships/hyperlink" Target="https://m.edsoo.ru/f840d328" TargetMode="External"/><Relationship Id="rId50" Type="http://schemas.openxmlformats.org/officeDocument/2006/relationships/hyperlink" Target="https://m.edsoo.ru/f840fde4" TargetMode="External"/><Relationship Id="rId55" Type="http://schemas.openxmlformats.org/officeDocument/2006/relationships/hyperlink" Target="https://m.edsoo.ru/f8410dd4" TargetMode="External"/><Relationship Id="rId76" Type="http://schemas.openxmlformats.org/officeDocument/2006/relationships/hyperlink" Target="https://m.edsoo.ru/f8418dc2" TargetMode="External"/><Relationship Id="rId97" Type="http://schemas.openxmlformats.org/officeDocument/2006/relationships/hyperlink" Target="https://m.edsoo.ru/f8419c54" TargetMode="External"/><Relationship Id="rId104" Type="http://schemas.openxmlformats.org/officeDocument/2006/relationships/hyperlink" Target="https://m.edsoo.ru/f841dac0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3e30" TargetMode="External"/><Relationship Id="rId92" Type="http://schemas.openxmlformats.org/officeDocument/2006/relationships/hyperlink" Target="https://m.edsoo.ru/f8417d1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0ff74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0de" TargetMode="External"/><Relationship Id="rId45" Type="http://schemas.openxmlformats.org/officeDocument/2006/relationships/hyperlink" Target="https://m.edsoo.ru/f840ea16" TargetMode="External"/><Relationship Id="rId66" Type="http://schemas.openxmlformats.org/officeDocument/2006/relationships/hyperlink" Target="https://m.edsoo.ru/f8412706" TargetMode="External"/><Relationship Id="rId87" Type="http://schemas.openxmlformats.org/officeDocument/2006/relationships/hyperlink" Target="https://m.edsoo.ru/f8416996" TargetMode="External"/><Relationship Id="rId110" Type="http://schemas.openxmlformats.org/officeDocument/2006/relationships/theme" Target="theme/theme1.xml"/><Relationship Id="rId61" Type="http://schemas.openxmlformats.org/officeDocument/2006/relationships/hyperlink" Target="https://m.edsoo.ru/f8411dd8" TargetMode="External"/><Relationship Id="rId82" Type="http://schemas.openxmlformats.org/officeDocument/2006/relationships/hyperlink" Target="https://m.edsoo.ru/f8415da2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1330e" TargetMode="External"/><Relationship Id="rId35" Type="http://schemas.openxmlformats.org/officeDocument/2006/relationships/hyperlink" Target="https://m.edsoo.ru/f840cb62" TargetMode="External"/><Relationship Id="rId56" Type="http://schemas.openxmlformats.org/officeDocument/2006/relationships/hyperlink" Target="https://m.edsoo.ru/f8410aa0" TargetMode="External"/><Relationship Id="rId77" Type="http://schemas.openxmlformats.org/officeDocument/2006/relationships/hyperlink" Target="https://m.edsoo.ru/f8415118" TargetMode="External"/><Relationship Id="rId100" Type="http://schemas.openxmlformats.org/officeDocument/2006/relationships/hyperlink" Target="https://m.edsoo.ru/f841b4aa" TargetMode="External"/><Relationship Id="rId105" Type="http://schemas.openxmlformats.org/officeDocument/2006/relationships/hyperlink" Target="https://m.edsoo.ru/f841d188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0f240" TargetMode="External"/><Relationship Id="rId72" Type="http://schemas.openxmlformats.org/officeDocument/2006/relationships/hyperlink" Target="https://m.edsoo.ru/f84140ba" TargetMode="External"/><Relationship Id="rId93" Type="http://schemas.openxmlformats.org/officeDocument/2006/relationships/hyperlink" Target="https://m.edsoo.ru/f8417f08" TargetMode="External"/><Relationship Id="rId98" Type="http://schemas.openxmlformats.org/officeDocument/2006/relationships/hyperlink" Target="https://m.edsoo.ru/f841989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f840ea16" TargetMode="External"/><Relationship Id="rId67" Type="http://schemas.openxmlformats.org/officeDocument/2006/relationships/hyperlink" Target="https://m.edsoo.ru/f8412896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282" TargetMode="External"/><Relationship Id="rId62" Type="http://schemas.openxmlformats.org/officeDocument/2006/relationships/hyperlink" Target="https://m.edsoo.ru/f8411c0c" TargetMode="External"/><Relationship Id="rId83" Type="http://schemas.openxmlformats.org/officeDocument/2006/relationships/hyperlink" Target="https://m.edsoo.ru/f8415f50" TargetMode="External"/><Relationship Id="rId88" Type="http://schemas.openxmlformats.org/officeDocument/2006/relationships/hyperlink" Target="https://m.edsoo.ru/f8416b58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12920</Words>
  <Characters>73650</Characters>
  <Application>Microsoft Office Word</Application>
  <DocSecurity>0</DocSecurity>
  <Lines>613</Lines>
  <Paragraphs>172</Paragraphs>
  <ScaleCrop>false</ScaleCrop>
  <Company/>
  <LinksUpToDate>false</LinksUpToDate>
  <CharactersWithSpaces>86398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5</cp:revision>
  <dcterms:created xsi:type="dcterms:W3CDTF">2025-08-25T10:26:00Z</dcterms:created>
  <dcterms:modified xsi:type="dcterms:W3CDTF">2025-12-06T12:05:00Z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8FF474947F5443878C01D33AA3E22630_12</vt:lpwstr>
  </property>
</Properties>
</file>